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E2972" w14:textId="6247EE19" w:rsidR="007166CE" w:rsidRDefault="00810E38" w:rsidP="00264F71">
      <w:pPr>
        <w:pageBreakBefore/>
        <w:spacing w:before="100" w:beforeAutospacing="1" w:after="62" w:line="240" w:lineRule="auto"/>
        <w:outlineLvl w:val="0"/>
        <w:rPr>
          <w:rFonts w:eastAsia="Times New Roman"/>
          <w:b/>
          <w:bCs/>
          <w:color w:val="000000"/>
          <w:kern w:val="36"/>
          <w:sz w:val="32"/>
          <w:szCs w:val="32"/>
          <w:lang w:eastAsia="de-DE"/>
        </w:rPr>
      </w:pPr>
      <w:r>
        <w:rPr>
          <w:rFonts w:eastAsia="Times New Roman"/>
          <w:b/>
          <w:bCs/>
          <w:noProof/>
          <w:color w:val="000000"/>
          <w:kern w:val="36"/>
          <w:sz w:val="32"/>
          <w:szCs w:val="32"/>
          <w:lang w:eastAsia="de-DE"/>
        </w:rPr>
        <w:drawing>
          <wp:inline distT="0" distB="0" distL="0" distR="0" wp14:anchorId="7C8615A9" wp14:editId="1CC89B12">
            <wp:extent cx="5760720" cy="7680960"/>
            <wp:effectExtent l="0" t="0" r="0" b="0"/>
            <wp:docPr id="1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Text enthält.&#10;&#10;Automatisch generierte Beschreibu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905ED" w14:textId="77777777" w:rsidR="007166CE" w:rsidRDefault="007166CE" w:rsidP="00264F71">
      <w:pPr>
        <w:pStyle w:val="berschrift1"/>
      </w:pPr>
      <w:r>
        <w:br w:type="page"/>
      </w:r>
      <w:r>
        <w:lastRenderedPageBreak/>
        <w:t>Vorwort</w:t>
      </w:r>
    </w:p>
    <w:p w14:paraId="3E655DB1" w14:textId="0F53B210" w:rsidR="007166CE" w:rsidRDefault="007E1779" w:rsidP="00264F71">
      <w:r>
        <w:t xml:space="preserve">Wieder einmal </w:t>
      </w:r>
      <w:r w:rsidR="001F54C4">
        <w:t>ging</w:t>
      </w:r>
      <w:r>
        <w:t xml:space="preserve"> ein Jahr vorüber, und wir </w:t>
      </w:r>
      <w:r w:rsidR="001F54C4">
        <w:t xml:space="preserve">befinden </w:t>
      </w:r>
      <w:r>
        <w:t xml:space="preserve">uns </w:t>
      </w:r>
      <w:r w:rsidR="008D7463">
        <w:t>am Ende des</w:t>
      </w:r>
      <w:r>
        <w:t xml:space="preserve"> Jahr</w:t>
      </w:r>
      <w:r w:rsidR="008D7463">
        <w:t>es</w:t>
      </w:r>
      <w:r>
        <w:t xml:space="preserve"> 2020 – Zeit, einige Bücher noch aufzuarbeiten, die ich Euch anbieten möchte</w:t>
      </w:r>
      <w:r w:rsidR="00264F71">
        <w:t xml:space="preserve">. </w:t>
      </w:r>
    </w:p>
    <w:p w14:paraId="51C82E3C" w14:textId="117B7F07" w:rsidR="007E1779" w:rsidRDefault="008D7463" w:rsidP="00264F71">
      <w:r>
        <w:t>Dieses Jahr hat uns allen eine Menge abverlangt – doch Gott hat uns hindurchgetragen</w:t>
      </w:r>
      <w:r w:rsidR="00264F71">
        <w:t xml:space="preserve">. </w:t>
      </w:r>
    </w:p>
    <w:p w14:paraId="07A292F6" w14:textId="6E704A51" w:rsidR="008D7463" w:rsidRDefault="008D7463" w:rsidP="00264F71">
      <w:r>
        <w:t>Für mich persönlich bot die Zeit, die ich gewonnen habe, die Gelegenheit, einige neue Bücher zu erstellen</w:t>
      </w:r>
      <w:r w:rsidR="00264F71">
        <w:t xml:space="preserve">. </w:t>
      </w:r>
      <w:r>
        <w:t>Gleichzeitig überarbeite ich viele der alten Bücher, sei es, um Fehler zu beheben oder neue Inhalte hinzuzufügen</w:t>
      </w:r>
      <w:r w:rsidR="00264F71">
        <w:t xml:space="preserve">. </w:t>
      </w:r>
      <w:r>
        <w:t>Zunächst möchte ich die bestehenden Autorenbücher bearbeiten, danach sollen dann die Bücher zum Kirchenjahr, die Andachtsbücher und 1-2 neue Reihen aktualisiert werden</w:t>
      </w:r>
      <w:r w:rsidR="00264F71">
        <w:t xml:space="preserve">. </w:t>
      </w:r>
    </w:p>
    <w:p w14:paraId="02EC8EB5" w14:textId="488E475E" w:rsidR="007E1779" w:rsidRDefault="007E1779" w:rsidP="00264F71">
      <w:r>
        <w:t>Vielleicht hat aber auch der eine oder die andere Lust, mitzumachen und neue Bücher zu erstellen – sprecht mich einfach an</w:t>
      </w:r>
      <w:r w:rsidR="00264F71">
        <w:t xml:space="preserve">. </w:t>
      </w:r>
    </w:p>
    <w:p w14:paraId="482B7717" w14:textId="01B7BE11" w:rsidR="007166CE" w:rsidRDefault="007166CE" w:rsidP="00264F71">
      <w:r>
        <w:t>Euch allen wünsche ich Gottes reichen Segen und dass Ihr für Euch interessante Texte hier findet</w:t>
      </w:r>
      <w:r w:rsidR="00264F71">
        <w:t xml:space="preserve">. </w:t>
      </w:r>
      <w:r>
        <w:t>Für Anregungen bin ich immer dankbar</w:t>
      </w:r>
      <w:r w:rsidR="00264F71">
        <w:t xml:space="preserve">. </w:t>
      </w:r>
    </w:p>
    <w:p w14:paraId="4684962F" w14:textId="77777777" w:rsidR="007166CE" w:rsidRDefault="007166CE" w:rsidP="00264F71">
      <w:r>
        <w:t>Gruß &amp; Segen,</w:t>
      </w:r>
    </w:p>
    <w:p w14:paraId="678257F9" w14:textId="77777777" w:rsidR="007166CE" w:rsidRDefault="007166CE" w:rsidP="00264F71">
      <w:r>
        <w:t>Andreas</w:t>
      </w:r>
    </w:p>
    <w:p w14:paraId="0E75CF91" w14:textId="77777777" w:rsidR="0022039F" w:rsidRDefault="007166CE" w:rsidP="00264F71">
      <w:pPr>
        <w:rPr>
          <w:rFonts w:eastAsia="Times New Roman"/>
          <w:b/>
          <w:bCs/>
          <w:color w:val="000000"/>
          <w:kern w:val="36"/>
          <w:sz w:val="32"/>
          <w:szCs w:val="32"/>
          <w:lang w:eastAsia="de-DE"/>
        </w:rPr>
      </w:pPr>
      <w:r>
        <w:rPr>
          <w:rFonts w:eastAsia="Times New Roman"/>
          <w:b/>
          <w:bCs/>
          <w:color w:val="000000"/>
          <w:kern w:val="36"/>
          <w:sz w:val="32"/>
          <w:szCs w:val="32"/>
          <w:lang w:eastAsia="de-DE"/>
        </w:rPr>
        <w:br w:type="page"/>
      </w:r>
    </w:p>
    <w:p w14:paraId="09DEF6BE" w14:textId="77777777" w:rsidR="00264F71" w:rsidRDefault="00264F71" w:rsidP="00264F71">
      <w:pPr>
        <w:pStyle w:val="berschrift1"/>
      </w:pPr>
      <w:r>
        <w:rPr>
          <w:rStyle w:val="screen-reader-text"/>
        </w:rPr>
        <w:lastRenderedPageBreak/>
        <w:t>Bei dir, Jesu, will ich bleiben</w:t>
      </w:r>
      <w:r>
        <w:t xml:space="preserve"> </w:t>
      </w:r>
    </w:p>
    <w:p w14:paraId="49AC9FA1" w14:textId="77777777" w:rsidR="00264F71" w:rsidRDefault="00264F71" w:rsidP="00264F71">
      <w:pPr>
        <w:pStyle w:val="StandardWeb"/>
      </w:pPr>
      <w:r>
        <w:t>1. Bei dir, Jesu, will ich bleiben,</w:t>
      </w:r>
      <w:r>
        <w:br/>
        <w:t>stets in deinem Dienste stehn;</w:t>
      </w:r>
      <w:r>
        <w:br/>
        <w:t>nichts soll mich von dir vertreiben,</w:t>
      </w:r>
      <w:r>
        <w:br/>
        <w:t xml:space="preserve">will auf deinen Wegen gehn. </w:t>
      </w:r>
      <w:r>
        <w:br/>
        <w:t>Du bist meines Lebens Leben,</w:t>
      </w:r>
      <w:r>
        <w:br/>
        <w:t>meiner Seele Trieb und Kraft,</w:t>
      </w:r>
      <w:r>
        <w:br/>
        <w:t>wie der Weinstock seinen Reben</w:t>
      </w:r>
      <w:r>
        <w:br/>
        <w:t>zu</w:t>
      </w:r>
      <w:r>
        <w:softHyphen/>
        <w:t xml:space="preserve">strömt Kraft und Lebenssaft. </w:t>
      </w:r>
    </w:p>
    <w:p w14:paraId="7E74BDB3" w14:textId="77777777" w:rsidR="00264F71" w:rsidRDefault="00264F71" w:rsidP="00264F71">
      <w:pPr>
        <w:pStyle w:val="StandardWeb"/>
      </w:pPr>
      <w:r>
        <w:t>2. Könnt ich’s irgend besser haben</w:t>
      </w:r>
      <w:r>
        <w:br/>
        <w:t>als bei dir, der allezeit</w:t>
      </w:r>
      <w:r>
        <w:br/>
        <w:t>soviel tausend Gnadengaben</w:t>
      </w:r>
      <w:r>
        <w:br/>
        <w:t>für mich Armen hat bereit?</w:t>
      </w:r>
      <w:r>
        <w:br/>
        <w:t>Könnt ich je getroster werden</w:t>
      </w:r>
      <w:r>
        <w:br/>
        <w:t>als bei dir, Herr Jesu Christ,</w:t>
      </w:r>
      <w:r>
        <w:br/>
        <w:t>dem im Himmel und auf Erden</w:t>
      </w:r>
      <w:r>
        <w:br/>
        <w:t>alle Macht gegeben ist?</w:t>
      </w:r>
    </w:p>
    <w:p w14:paraId="5F9E708A" w14:textId="77777777" w:rsidR="00264F71" w:rsidRDefault="00264F71" w:rsidP="00264F71">
      <w:pPr>
        <w:pStyle w:val="StandardWeb"/>
      </w:pPr>
      <w:r>
        <w:t>3. Wo ist solch ein Herr zu finden,</w:t>
      </w:r>
      <w:r>
        <w:br/>
        <w:t>der, was Jesus tat, mir tut,</w:t>
      </w:r>
      <w:r>
        <w:br/>
        <w:t>mich erkauft von Tod und Sünden</w:t>
      </w:r>
      <w:r>
        <w:br/>
        <w:t>mit dem eignen teuren Blut?</w:t>
      </w:r>
      <w:r>
        <w:br/>
        <w:t>Sollt ich dem nicht angehören,</w:t>
      </w:r>
      <w:r>
        <w:br/>
        <w:t>der sein Leben für mich gab?</w:t>
      </w:r>
      <w:r>
        <w:br/>
        <w:t>Sollt ich ihm nicht Treue schwören,</w:t>
      </w:r>
      <w:r>
        <w:br/>
        <w:t>Treue bis in Tod und Grab?</w:t>
      </w:r>
    </w:p>
    <w:p w14:paraId="5C50495B" w14:textId="77777777" w:rsidR="00264F71" w:rsidRDefault="00264F71" w:rsidP="00264F71">
      <w:pPr>
        <w:pStyle w:val="StandardWeb"/>
      </w:pPr>
      <w:r>
        <w:t>4. Ja, Herr Jesu, bei dir bleib ich</w:t>
      </w:r>
      <w:r>
        <w:br/>
        <w:t>so in Freude wie in Leid;</w:t>
      </w:r>
      <w:r>
        <w:br/>
        <w:t>bei dir bleib ich, dir verschreib ich</w:t>
      </w:r>
      <w:r>
        <w:br/>
        <w:t xml:space="preserve">mich für Zeit und Ewigkeit. </w:t>
      </w:r>
      <w:r>
        <w:br/>
        <w:t>Deines Winks bin ich gewärtig,</w:t>
      </w:r>
      <w:r>
        <w:br/>
        <w:t>auch des Rufs aus dieser Welt;</w:t>
      </w:r>
      <w:r>
        <w:br/>
        <w:t>denn der ist zum Sterben fertig,</w:t>
      </w:r>
      <w:r>
        <w:br/>
        <w:t xml:space="preserve">der sich lebend zu dir hält. </w:t>
      </w:r>
    </w:p>
    <w:p w14:paraId="0F1AFF21" w14:textId="77777777" w:rsidR="00264F71" w:rsidRDefault="00264F71" w:rsidP="00264F71">
      <w:pPr>
        <w:pStyle w:val="StandardWeb"/>
      </w:pPr>
      <w:r>
        <w:t>5. Bleib mir nah auf dieser Erden,</w:t>
      </w:r>
      <w:r>
        <w:br/>
        <w:t>bleib auch, wenn mein Tag sich neigt,</w:t>
      </w:r>
      <w:r>
        <w:br/>
        <w:t>wenn es nun will Abend werden</w:t>
      </w:r>
      <w:r>
        <w:br/>
        <w:t xml:space="preserve">und die Nacht herniedersteigt. </w:t>
      </w:r>
      <w:r>
        <w:br/>
        <w:t>Lege segnend dann die Hände</w:t>
      </w:r>
      <w:r>
        <w:br/>
        <w:t>mir aufs müde, schwache Haupt;</w:t>
      </w:r>
      <w:r>
        <w:br/>
        <w:t>sprich: &gt;Mein Kind, hier geht’s zu Ende;</w:t>
      </w:r>
      <w:r>
        <w:br/>
        <w:t>aber dort lebt, wer hier glaubt. &lt;</w:t>
      </w:r>
    </w:p>
    <w:p w14:paraId="19BA4B04" w14:textId="77777777" w:rsidR="00264F71" w:rsidRDefault="00264F71" w:rsidP="00264F71">
      <w:pPr>
        <w:pStyle w:val="StandardWeb"/>
      </w:pPr>
      <w:r>
        <w:t>6. Bleib mir dann zur Seite stehen,</w:t>
      </w:r>
      <w:r>
        <w:br/>
        <w:t>graut mir vor dem kalten Tod</w:t>
      </w:r>
      <w:r>
        <w:br/>
        <w:t>als dem kühlen, scharfen Wehen</w:t>
      </w:r>
      <w:r>
        <w:br/>
        <w:t xml:space="preserve">vor dem Himmelsmorgenrot. </w:t>
      </w:r>
      <w:r>
        <w:br/>
      </w:r>
      <w:r>
        <w:lastRenderedPageBreak/>
        <w:t>Wird mein Auge dunkler, trüber,</w:t>
      </w:r>
      <w:r>
        <w:br/>
        <w:t>dann erleuchte meinen Geist,</w:t>
      </w:r>
      <w:r>
        <w:br/>
        <w:t>dass ich fröhlich zieh hin</w:t>
      </w:r>
      <w:r>
        <w:softHyphen/>
        <w:t>über,</w:t>
      </w:r>
      <w:r>
        <w:br/>
        <w:t xml:space="preserve">wie man nach der Heimat reist. </w:t>
      </w:r>
    </w:p>
    <w:p w14:paraId="63C513C4" w14:textId="77777777" w:rsidR="00264F71" w:rsidRDefault="00264F71" w:rsidP="00264F71">
      <w:pPr>
        <w:pStyle w:val="berschrift1"/>
      </w:pPr>
      <w:r>
        <w:rPr>
          <w:rStyle w:val="screen-reader-text"/>
        </w:rPr>
        <w:t>Bleibt bei dem, der euretwillen</w:t>
      </w:r>
      <w:r>
        <w:t xml:space="preserve"> </w:t>
      </w:r>
    </w:p>
    <w:p w14:paraId="1A9428A9" w14:textId="77777777" w:rsidR="00264F71" w:rsidRDefault="00264F71" w:rsidP="00264F71">
      <w:pPr>
        <w:pStyle w:val="StandardWeb"/>
      </w:pPr>
      <w:r>
        <w:t>Bleibt bei dem, der euretwillen</w:t>
      </w:r>
      <w:r>
        <w:br/>
        <w:t>auf die Erde niederkam,</w:t>
      </w:r>
      <w:r>
        <w:br/>
        <w:t>der, um euern Schmerz zu stillen,</w:t>
      </w:r>
      <w:r>
        <w:br/>
        <w:t>tausend Schmerzen auf sich nahm!</w:t>
      </w:r>
      <w:r>
        <w:br/>
        <w:t>Bleibt bei dem, der einzig bleibet,</w:t>
      </w:r>
      <w:r>
        <w:br/>
        <w:t>wenn auch alles untergeht,</w:t>
      </w:r>
      <w:r>
        <w:br/>
        <w:t>der, wenn alles auch zerstäubet,</w:t>
      </w:r>
      <w:r>
        <w:br/>
        <w:t>siegend überm Staube steht!</w:t>
      </w:r>
    </w:p>
    <w:p w14:paraId="40E8A8CC" w14:textId="22C4C94B" w:rsidR="00264F71" w:rsidRDefault="00264F71" w:rsidP="00264F71">
      <w:pPr>
        <w:pStyle w:val="StandardWeb"/>
      </w:pPr>
      <w:r>
        <w:t>Alles schwindet; Herzen brechen,</w:t>
      </w:r>
      <w:r>
        <w:br/>
        <w:t>denen ihr euch hier ergabt,</w:t>
      </w:r>
      <w:r>
        <w:br/>
        <w:t>und der Mund hört auf zu sprechen,</w:t>
      </w:r>
      <w:r>
        <w:br/>
        <w:t>der euch oft mit Trost gelabt;</w:t>
      </w:r>
      <w:r>
        <w:br/>
        <w:t>und der Arm, der euch zum Stabe</w:t>
      </w:r>
      <w:r>
        <w:br/>
        <w:t>und zum Schilde ward, erstarrt,</w:t>
      </w:r>
      <w:r>
        <w:br/>
        <w:t>und das Auge schläft im Grabe,</w:t>
      </w:r>
      <w:r>
        <w:br/>
        <w:t xml:space="preserve">das euch sorgsam einst bewahrt. </w:t>
      </w:r>
    </w:p>
    <w:p w14:paraId="38A065F0" w14:textId="75EA218A" w:rsidR="00264F71" w:rsidRDefault="00264F71" w:rsidP="00264F71">
      <w:pPr>
        <w:pStyle w:val="StandardWeb"/>
      </w:pPr>
      <w:r>
        <w:t>Alles stirbt; das Ird’sche findet</w:t>
      </w:r>
      <w:r>
        <w:br/>
        <w:t>in dem Irdischen sein Grab,</w:t>
      </w:r>
      <w:r>
        <w:br/>
        <w:t>alle Lust der Welt entschwindet,</w:t>
      </w:r>
      <w:r>
        <w:br/>
        <w:t xml:space="preserve">und das Herz stirbt selbst ihr ab. </w:t>
      </w:r>
      <w:r>
        <w:br/>
        <w:t>Ird’sches Wesen muß verwesen,</w:t>
      </w:r>
      <w:r>
        <w:br/>
        <w:t>ird’sche Flamme muß verglühn,</w:t>
      </w:r>
      <w:r>
        <w:br/>
        <w:t>ird’sche Fessel muß sich lösen,</w:t>
      </w:r>
      <w:r>
        <w:br/>
        <w:t xml:space="preserve">ird’sche Blüte muß verblühn. </w:t>
      </w:r>
    </w:p>
    <w:p w14:paraId="7C737B21" w14:textId="77777777" w:rsidR="00264F71" w:rsidRDefault="00264F71" w:rsidP="00264F71">
      <w:pPr>
        <w:pStyle w:val="StandardWeb"/>
      </w:pPr>
      <w:r>
        <w:t>Doch der Herr steht überm Staube</w:t>
      </w:r>
      <w:r>
        <w:br/>
        <w:t>alles Irdischen und spricht:</w:t>
      </w:r>
      <w:r>
        <w:br/>
        <w:t>Stütze dich auf mich und glaube,</w:t>
      </w:r>
      <w:r>
        <w:br/>
        <w:t>hoffe, lieb und fürchte nicht!</w:t>
      </w:r>
      <w:r>
        <w:br/>
        <w:t>Darum bleibt bei dem, der bleibet,</w:t>
      </w:r>
      <w:r>
        <w:br/>
        <w:t>und der geben kann, was bleibt,</w:t>
      </w:r>
      <w:r>
        <w:br/>
        <w:t>der, wenn ihr euch ihm verschreibet,</w:t>
      </w:r>
      <w:r>
        <w:br/>
        <w:t>euch ins Buch des Lebens schreibt!</w:t>
      </w:r>
    </w:p>
    <w:p w14:paraId="1E13E880" w14:textId="77777777" w:rsidR="00264F71" w:rsidRDefault="00264F71" w:rsidP="00264F71">
      <w:pPr>
        <w:pStyle w:val="berschrift1"/>
      </w:pPr>
      <w:r>
        <w:rPr>
          <w:rStyle w:val="screen-reader-text"/>
        </w:rPr>
        <w:t>Des Christen Kreuz</w:t>
      </w:r>
      <w:r>
        <w:t xml:space="preserve"> </w:t>
      </w:r>
    </w:p>
    <w:p w14:paraId="7CCB26D3" w14:textId="00C8BD1E" w:rsidR="00264F71" w:rsidRDefault="00264F71" w:rsidP="00264F71">
      <w:pPr>
        <w:pStyle w:val="StandardWeb"/>
      </w:pPr>
      <w:r>
        <w:t>Des Christen Schmuck und Ordensband,</w:t>
      </w:r>
      <w:r>
        <w:br/>
        <w:t>Das ist das Kreuz des Herrn;</w:t>
      </w:r>
      <w:r>
        <w:br/>
        <w:t>Und wer erst seinen Werth erkannt,</w:t>
      </w:r>
      <w:r>
        <w:br/>
        <w:t xml:space="preserve">Der trägt es froh und gern. </w:t>
      </w:r>
    </w:p>
    <w:p w14:paraId="189D72ED" w14:textId="53D18DB1" w:rsidR="00264F71" w:rsidRDefault="00264F71" w:rsidP="00264F71">
      <w:pPr>
        <w:pStyle w:val="StandardWeb"/>
      </w:pPr>
      <w:r>
        <w:lastRenderedPageBreak/>
        <w:t>Man nimmt’s mit Demuth, trägt’s mit Lust,</w:t>
      </w:r>
      <w:r>
        <w:br/>
        <w:t>Und achtet’s für Gewinn,</w:t>
      </w:r>
      <w:r>
        <w:br/>
        <w:t>Doch trägt man es nicht auf der Brust,</w:t>
      </w:r>
      <w:r>
        <w:br/>
        <w:t xml:space="preserve">O nein, man trägt es drin. </w:t>
      </w:r>
    </w:p>
    <w:p w14:paraId="6B4EB4C1" w14:textId="0905B2DB" w:rsidR="00264F71" w:rsidRDefault="00264F71" w:rsidP="00264F71">
      <w:pPr>
        <w:pStyle w:val="StandardWeb"/>
      </w:pPr>
      <w:r>
        <w:t>Und wenn’s auch schmerzt und wenn’s auch drückt,</w:t>
      </w:r>
      <w:r>
        <w:br/>
        <w:t>Bleibt man doch glaubensvoll,</w:t>
      </w:r>
      <w:r>
        <w:br/>
        <w:t>Man weiß ja wohl, wer’s uns geschickt,</w:t>
      </w:r>
      <w:r>
        <w:br/>
        <w:t xml:space="preserve">Und was es wirken soll. </w:t>
      </w:r>
    </w:p>
    <w:p w14:paraId="457934F7" w14:textId="57519A3F" w:rsidR="00264F71" w:rsidRDefault="00264F71" w:rsidP="00264F71">
      <w:pPr>
        <w:pStyle w:val="StandardWeb"/>
      </w:pPr>
      <w:r>
        <w:t>Man trägt es auch nur kurze Zeit,</w:t>
      </w:r>
      <w:r>
        <w:br/>
        <w:t>Nur als ein Unterpfand</w:t>
      </w:r>
      <w:r>
        <w:br/>
        <w:t>Für das zukünft’ge Ehrenkleid</w:t>
      </w:r>
      <w:r>
        <w:br/>
        <w:t xml:space="preserve">Im Lieben Vaterland. </w:t>
      </w:r>
    </w:p>
    <w:p w14:paraId="6B5CA43C" w14:textId="77777777" w:rsidR="00264F71" w:rsidRDefault="00264F71" w:rsidP="00264F71">
      <w:pPr>
        <w:pStyle w:val="berschrift1"/>
      </w:pPr>
      <w:r>
        <w:t>Du Band, du festes Liebesband</w:t>
      </w:r>
    </w:p>
    <w:p w14:paraId="5C1580D7" w14:textId="77777777" w:rsidR="00264F71" w:rsidRDefault="00264F71" w:rsidP="00264F71">
      <w:pPr>
        <w:pStyle w:val="StandardWeb"/>
      </w:pPr>
      <w:r>
        <w:t>Du Band, du festes Liebesband,</w:t>
      </w:r>
      <w:r>
        <w:br/>
        <w:t>Du hast, seit Jesus uns gefunden,</w:t>
      </w:r>
      <w:r>
        <w:br/>
        <w:t>Uns an ein solches Joch gebunden,</w:t>
      </w:r>
      <w:r>
        <w:br/>
        <w:t xml:space="preserve">Das wir als sanft und gut erkannt. </w:t>
      </w:r>
    </w:p>
    <w:p w14:paraId="3FFC9970" w14:textId="77777777" w:rsidR="00264F71" w:rsidRDefault="00264F71" w:rsidP="00264F71">
      <w:pPr>
        <w:pStyle w:val="StandardWeb"/>
      </w:pPr>
      <w:r>
        <w:t>Er hat uns seine Flamm‘ entzündet,</w:t>
      </w:r>
      <w:r>
        <w:br/>
        <w:t>Nun sind wir inniglich gefüget</w:t>
      </w:r>
      <w:r>
        <w:br/>
        <w:t>Und in der Fügung höchst vergnüget,</w:t>
      </w:r>
      <w:r>
        <w:br/>
        <w:t xml:space="preserve">Daß wir in ihm wie einer sind. </w:t>
      </w:r>
    </w:p>
    <w:p w14:paraId="589735A7" w14:textId="77777777" w:rsidR="00264F71" w:rsidRDefault="00264F71" w:rsidP="00264F71">
      <w:pPr>
        <w:pStyle w:val="StandardWeb"/>
      </w:pPr>
      <w:r>
        <w:t>Du Schöpfer der Verbundenheit,</w:t>
      </w:r>
      <w:r>
        <w:br/>
        <w:t>Du hast dem Segen und dem Leben</w:t>
      </w:r>
      <w:r>
        <w:br/>
        <w:t>Für allemal Befehl gegeben,</w:t>
      </w:r>
      <w:r>
        <w:br/>
        <w:t xml:space="preserve">Zu ruhen auf der Einigkeit. </w:t>
      </w:r>
    </w:p>
    <w:p w14:paraId="3BF22AF3" w14:textId="77777777" w:rsidR="00264F71" w:rsidRDefault="00264F71" w:rsidP="00264F71">
      <w:pPr>
        <w:pStyle w:val="StandardWeb"/>
      </w:pPr>
      <w:r>
        <w:t>Erhalt‘ uns unverrückt dabei</w:t>
      </w:r>
      <w:r>
        <w:br/>
        <w:t>Und laß sich den Gemeinschaftssagen</w:t>
      </w:r>
      <w:r>
        <w:br/>
        <w:t>So unter uns zu Tage legen,</w:t>
      </w:r>
      <w:r>
        <w:br/>
        <w:t xml:space="preserve">Daß jeder davon Zeuge sei. </w:t>
      </w:r>
    </w:p>
    <w:p w14:paraId="00B38B11" w14:textId="77777777" w:rsidR="00264F71" w:rsidRDefault="00264F71" w:rsidP="00264F71">
      <w:pPr>
        <w:pStyle w:val="berschrift1"/>
        <w:rPr>
          <w:szCs w:val="36"/>
        </w:rPr>
      </w:pPr>
      <w:r w:rsidRPr="00264F71">
        <w:t>Du reicher Gott und Herr</w:t>
      </w:r>
      <w:r>
        <w:t xml:space="preserve"> </w:t>
      </w:r>
    </w:p>
    <w:p w14:paraId="02EAC087" w14:textId="74D911BF" w:rsidR="00264F71" w:rsidRDefault="00264F71" w:rsidP="00264F71">
      <w:pPr>
        <w:pStyle w:val="StandardWeb"/>
      </w:pPr>
      <w:r>
        <w:t>Du reicher Gott und Herr, von dem ich alles habe,</w:t>
      </w:r>
      <w:r>
        <w:br/>
        <w:t>du ew’ger Lebensquell, draus ich mich täglich labe,</w:t>
      </w:r>
      <w:r>
        <w:br/>
        <w:t>ich brächte gern einmal auch eine Gabe dir;</w:t>
      </w:r>
      <w:r>
        <w:br/>
        <w:t>nur weiß ich selbst nicht, was. Drum bitt’ ich: sag es mir!</w:t>
      </w:r>
    </w:p>
    <w:p w14:paraId="02E8BB1D" w14:textId="77777777" w:rsidR="00264F71" w:rsidRDefault="00264F71" w:rsidP="00264F71">
      <w:pPr>
        <w:pStyle w:val="StandardWeb"/>
      </w:pPr>
      <w:r>
        <w:t>„Gib mir, o Sohn, dein Herz!“ So sprichst du; ach, das meine,</w:t>
      </w:r>
      <w:r>
        <w:br/>
        <w:t>mein Herz, das willst du, Herr? Mein Herz, das ich beweine,</w:t>
      </w:r>
      <w:r>
        <w:br/>
        <w:t>mein armes, schwaches Herz, von Sünd’ und Lust der Welt,</w:t>
      </w:r>
      <w:r>
        <w:br/>
        <w:t>von Zagheit und von Trotz so unrein, so entstellt?</w:t>
      </w:r>
    </w:p>
    <w:p w14:paraId="355EEBC3" w14:textId="33BF3E97" w:rsidR="00264F71" w:rsidRDefault="00264F71" w:rsidP="00264F71">
      <w:pPr>
        <w:pStyle w:val="StandardWeb"/>
      </w:pPr>
      <w:r>
        <w:lastRenderedPageBreak/>
        <w:t>Das forderst du von mir vor allen andern Gaben?</w:t>
      </w:r>
      <w:r>
        <w:br/>
        <w:t xml:space="preserve">Hier ist es, wie es ist, mein Herz, du sollst es haben. </w:t>
      </w:r>
      <w:r>
        <w:br/>
        <w:t>O mache du es rein, o mache du es neu,</w:t>
      </w:r>
      <w:r>
        <w:br/>
        <w:t>o mach es dir zur Ehr’ bis in den Tod getreu!</w:t>
      </w:r>
    </w:p>
    <w:p w14:paraId="449BDDF6" w14:textId="77777777" w:rsidR="00264F71" w:rsidRDefault="00264F71" w:rsidP="00264F71">
      <w:pPr>
        <w:pStyle w:val="berschrift1"/>
      </w:pPr>
      <w:r>
        <w:rPr>
          <w:rStyle w:val="screen-reader-text"/>
        </w:rPr>
        <w:t>Du, dess‘ Zukunft einst erflehten</w:t>
      </w:r>
      <w:r>
        <w:t xml:space="preserve"> </w:t>
      </w:r>
    </w:p>
    <w:p w14:paraId="2A9F01B5" w14:textId="745DEEA6" w:rsidR="00264F71" w:rsidRDefault="00264F71" w:rsidP="00264F71">
      <w:pPr>
        <w:pStyle w:val="StandardWeb"/>
      </w:pPr>
      <w:r>
        <w:t>1. ) Du, dess‘ Zukunft einst erflehten</w:t>
      </w:r>
      <w:r>
        <w:br/>
        <w:t>Tausende in Israel:</w:t>
      </w:r>
      <w:r>
        <w:br/>
        <w:t>Du bist unter uns getreten,</w:t>
      </w:r>
      <w:r>
        <w:br/>
        <w:t>Christus und Immanuel!</w:t>
      </w:r>
      <w:r>
        <w:br/>
        <w:t>O, der teuren Gnadenzeit!</w:t>
      </w:r>
      <w:r>
        <w:br/>
        <w:t>Nun ist allen Heil bereit,</w:t>
      </w:r>
      <w:r>
        <w:br/>
        <w:t>Nun soll keiner hilflos klagen,</w:t>
      </w:r>
      <w:r>
        <w:br/>
        <w:t xml:space="preserve">Keiner hoffnungslos verzagen. </w:t>
      </w:r>
    </w:p>
    <w:p w14:paraId="31114057" w14:textId="60000651" w:rsidR="00264F71" w:rsidRDefault="00264F71" w:rsidP="00264F71">
      <w:pPr>
        <w:pStyle w:val="StandardWeb"/>
      </w:pPr>
      <w:r>
        <w:t>2. ) Sel’ge Zeit! O, wie vor Alters</w:t>
      </w:r>
      <w:r>
        <w:br/>
        <w:t>Man nach Dir Verlangen trug, –</w:t>
      </w:r>
      <w:r>
        <w:br/>
        <w:t>Wie die Saiten seines Psalters</w:t>
      </w:r>
      <w:r>
        <w:br/>
        <w:t>David so voll Sehnsucht schlug, –</w:t>
      </w:r>
      <w:r>
        <w:br/>
        <w:t>Wie nach Dir einst ausgeschaut,</w:t>
      </w:r>
      <w:r>
        <w:br/>
        <w:t>Sich gesehnet still und laut</w:t>
      </w:r>
      <w:r>
        <w:br/>
        <w:t>Unter Seufzen und Gebeten</w:t>
      </w:r>
      <w:r>
        <w:br/>
        <w:t>Die Gerechten und Propheten!</w:t>
      </w:r>
    </w:p>
    <w:p w14:paraId="7DDE1D4C" w14:textId="1A020F77" w:rsidR="00264F71" w:rsidRDefault="00264F71" w:rsidP="00264F71">
      <w:pPr>
        <w:pStyle w:val="StandardWeb"/>
      </w:pPr>
      <w:r>
        <w:t>3. ) Gott sei Dank! Nun ist geschehen,</w:t>
      </w:r>
      <w:r>
        <w:br/>
        <w:t>Nun aus Gnaden uns gewährt,</w:t>
      </w:r>
      <w:r>
        <w:br/>
        <w:t>Was so viele hier zu sehen</w:t>
      </w:r>
      <w:r>
        <w:br/>
        <w:t xml:space="preserve">Und zu hören einst begehrt. </w:t>
      </w:r>
      <w:r>
        <w:br/>
      </w:r>
      <w:r w:rsidR="00FE2848">
        <w:t>Gottes</w:t>
      </w:r>
      <w:r>
        <w:t xml:space="preserve"> Rat ist nun enthüllt</w:t>
      </w:r>
      <w:r>
        <w:br/>
        <w:t>Und zu unserm Heil erfüllt</w:t>
      </w:r>
      <w:r>
        <w:br/>
        <w:t>Jetzt der Väter heiße Bitte:</w:t>
      </w:r>
      <w:r>
        <w:br/>
        <w:t>Christus ist in unsrer Mitte!</w:t>
      </w:r>
    </w:p>
    <w:p w14:paraId="4D16E8B1" w14:textId="6F3D68FC" w:rsidR="00264F71" w:rsidRDefault="00264F71" w:rsidP="00264F71">
      <w:pPr>
        <w:pStyle w:val="StandardWeb"/>
      </w:pPr>
      <w:r>
        <w:t>4. ) Aber der der Welt erschienen,</w:t>
      </w:r>
      <w:r>
        <w:br/>
        <w:t>Wie vom Vater er gesandt,</w:t>
      </w:r>
      <w:r>
        <w:br/>
        <w:t>Wandelt mitten unter ihnen,</w:t>
      </w:r>
      <w:r>
        <w:br/>
        <w:t xml:space="preserve">Vielen fremd und unbekannt. </w:t>
      </w:r>
      <w:r>
        <w:br/>
        <w:t>Unbeachtet lässt man Ihn</w:t>
      </w:r>
      <w:r>
        <w:br/>
        <w:t xml:space="preserve">Seinen Weg vorüberziehn. </w:t>
      </w:r>
      <w:r>
        <w:br/>
        <w:t>Ruft er, will man ihn nicht hören,</w:t>
      </w:r>
      <w:r>
        <w:br/>
        <w:t xml:space="preserve">Lässt in Sünden sich nicht stören. </w:t>
      </w:r>
    </w:p>
    <w:p w14:paraId="02E9A05A" w14:textId="7BB11387" w:rsidR="00264F71" w:rsidRDefault="00264F71" w:rsidP="00264F71">
      <w:pPr>
        <w:pStyle w:val="StandardWeb"/>
      </w:pPr>
      <w:r>
        <w:t>5. ) Und Er klopft an manche Pforte,</w:t>
      </w:r>
      <w:r>
        <w:br/>
        <w:t>Suchet Eingang hier und dort,</w:t>
      </w:r>
      <w:r>
        <w:br/>
        <w:t>Grüßt sie mit holdsel’gem Worte,</w:t>
      </w:r>
      <w:r>
        <w:br/>
        <w:t xml:space="preserve">Doch man weist Ihn schnöde fort. </w:t>
      </w:r>
      <w:r>
        <w:br/>
        <w:t>Wer nicht fühlt, was ihm gebricht,</w:t>
      </w:r>
      <w:r>
        <w:br/>
        <w:t xml:space="preserve">Dem gefällt der Helfer nicht. </w:t>
      </w:r>
      <w:r>
        <w:br/>
        <w:t>Wer nicht in sein Herz will gehen,</w:t>
      </w:r>
      <w:r>
        <w:br/>
        <w:t xml:space="preserve">Lässt den Heiland draußen stehen. </w:t>
      </w:r>
    </w:p>
    <w:p w14:paraId="57B94C33" w14:textId="6927F195" w:rsidR="00264F71" w:rsidRDefault="00264F71" w:rsidP="00264F71">
      <w:pPr>
        <w:pStyle w:val="StandardWeb"/>
      </w:pPr>
      <w:r>
        <w:lastRenderedPageBreak/>
        <w:t>6. ) Kennt ihr Ihn, der, uns zu retten,</w:t>
      </w:r>
      <w:r>
        <w:br/>
        <w:t>Von dem Thron des Vaters kam,</w:t>
      </w:r>
      <w:r>
        <w:br/>
        <w:t>Und damit wir Frieden hätten,</w:t>
      </w:r>
      <w:r>
        <w:br/>
        <w:t>Unsre Strafe auf sich nahm?</w:t>
      </w:r>
      <w:r>
        <w:br/>
        <w:t>Lebt ihr als Sein Eigentum</w:t>
      </w:r>
      <w:r>
        <w:br/>
        <w:t>Ihm zur Ehre und zum Ruhm?</w:t>
      </w:r>
      <w:r>
        <w:br/>
        <w:t>Seid ihr auch schon angeschrieben</w:t>
      </w:r>
      <w:r>
        <w:br/>
        <w:t>Unter denen, die Ihn lieben?</w:t>
      </w:r>
    </w:p>
    <w:p w14:paraId="7AAD2082" w14:textId="2F196DDB" w:rsidR="00264F71" w:rsidRDefault="00264F71" w:rsidP="00264F71">
      <w:pPr>
        <w:pStyle w:val="StandardWeb"/>
      </w:pPr>
      <w:r>
        <w:t>7. ) Ließt ihr Ihn das Herz gewinnen?</w:t>
      </w:r>
      <w:r>
        <w:br/>
        <w:t>Nahmt ihr euch sein sanftes Joch?</w:t>
      </w:r>
      <w:r>
        <w:br/>
        <w:t>Ist sein Reich bei euch darinnen</w:t>
      </w:r>
      <w:r>
        <w:br/>
        <w:t>Oder widerstrebt ihr noch?</w:t>
      </w:r>
      <w:r>
        <w:br/>
        <w:t>Sagt, wem dient ihr überall:</w:t>
      </w:r>
      <w:r>
        <w:br/>
        <w:t>Christo oder Belial?</w:t>
      </w:r>
      <w:r>
        <w:br/>
        <w:t>O, singt Christo: Hosianna!</w:t>
      </w:r>
      <w:r>
        <w:br/>
        <w:t xml:space="preserve">Er allein hat Lebensmanna. </w:t>
      </w:r>
    </w:p>
    <w:p w14:paraId="5EC52638" w14:textId="2E413745" w:rsidR="00264F71" w:rsidRDefault="00264F71" w:rsidP="00264F71">
      <w:pPr>
        <w:pStyle w:val="StandardWeb"/>
      </w:pPr>
      <w:r>
        <w:t>8. ) Hosianna, sei willkommen,</w:t>
      </w:r>
      <w:r>
        <w:br/>
        <w:t>Christe, kehre bei uns ein!</w:t>
      </w:r>
      <w:r>
        <w:br/>
        <w:t>Du sollst von uns aufgenommen,</w:t>
      </w:r>
      <w:r>
        <w:br/>
        <w:t xml:space="preserve">Herzlich aufgenommen sein. </w:t>
      </w:r>
      <w:r>
        <w:br/>
        <w:t>Sieh, zum Eingang öffnen wir</w:t>
      </w:r>
      <w:r>
        <w:br/>
        <w:t xml:space="preserve">Freudig unsre Herzen Dir. </w:t>
      </w:r>
      <w:r>
        <w:br/>
        <w:t>Komm denn, komm darin zu wohnen,</w:t>
      </w:r>
      <w:r>
        <w:br/>
        <w:t>Ja, als König drin zu thronen!</w:t>
      </w:r>
    </w:p>
    <w:p w14:paraId="4C580A16" w14:textId="4D3A12BD" w:rsidR="00264F71" w:rsidRDefault="00264F71" w:rsidP="00264F71">
      <w:pPr>
        <w:pStyle w:val="StandardWeb"/>
      </w:pPr>
      <w:r>
        <w:t>9. ) Ach, es hat uns nur zu lange</w:t>
      </w:r>
      <w:r>
        <w:br/>
        <w:t>Schon die Sünde übermocht,</w:t>
      </w:r>
      <w:r>
        <w:br/>
        <w:t>Und mit unbesiegtem Zwange</w:t>
      </w:r>
      <w:r>
        <w:br/>
        <w:t xml:space="preserve">Leib und Seele unterjocht. </w:t>
      </w:r>
      <w:r>
        <w:br/>
        <w:t>Wie war aller Kampf und Krieg</w:t>
      </w:r>
      <w:r>
        <w:br/>
        <w:t>Gegen sie doch ohne Sieg!</w:t>
      </w:r>
      <w:r>
        <w:br/>
        <w:t>Du nur kannst uns von dem Bösen</w:t>
      </w:r>
      <w:r>
        <w:br/>
        <w:t xml:space="preserve">Ganz und ewiglich erlösen. </w:t>
      </w:r>
    </w:p>
    <w:p w14:paraId="6887BC5D" w14:textId="40BD92A9" w:rsidR="00264F71" w:rsidRDefault="00264F71" w:rsidP="00264F71">
      <w:pPr>
        <w:pStyle w:val="StandardWeb"/>
      </w:pPr>
      <w:r>
        <w:t>10. ) Drum, wie Dir das Reich verheißen,</w:t>
      </w:r>
      <w:r>
        <w:br/>
        <w:t xml:space="preserve">Nimm das Reich bei uns auch ein. </w:t>
      </w:r>
      <w:r>
        <w:br/>
        <w:t>Denn dem Starken uns entreißen,</w:t>
      </w:r>
      <w:r>
        <w:br/>
        <w:t xml:space="preserve">Kann der Stärkere allein. </w:t>
      </w:r>
      <w:r>
        <w:br/>
        <w:t>Mach uns selig, Gottes Sohn,</w:t>
      </w:r>
      <w:r>
        <w:br/>
        <w:t>Sammle deiner Liebe Lohn,</w:t>
      </w:r>
      <w:r>
        <w:br/>
        <w:t>Bis Dir untertänig werden</w:t>
      </w:r>
      <w:r>
        <w:br/>
        <w:t>Alle Reiche hier auf Erden!</w:t>
      </w:r>
    </w:p>
    <w:p w14:paraId="5A0C3D0A" w14:textId="77777777" w:rsidR="00264F71" w:rsidRDefault="00264F71" w:rsidP="00264F71">
      <w:pPr>
        <w:pStyle w:val="berschrift1"/>
      </w:pPr>
      <w:r>
        <w:rPr>
          <w:rStyle w:val="screen-reader-text"/>
        </w:rPr>
        <w:t>Es kennt der Herr die Seinen</w:t>
      </w:r>
      <w:r>
        <w:t xml:space="preserve"> </w:t>
      </w:r>
    </w:p>
    <w:p w14:paraId="228E8C37" w14:textId="77777777" w:rsidR="00264F71" w:rsidRDefault="00264F71" w:rsidP="00264F71">
      <w:pPr>
        <w:pStyle w:val="StandardWeb"/>
      </w:pPr>
      <w:r>
        <w:t>1. Es kennt der Herr die Seinen</w:t>
      </w:r>
      <w:r>
        <w:br/>
        <w:t>und hat sie stets gekannt,</w:t>
      </w:r>
      <w:r>
        <w:br/>
        <w:t>die Großen und die Kleinen</w:t>
      </w:r>
      <w:r>
        <w:br/>
        <w:t xml:space="preserve">in jedem Volk und Land. </w:t>
      </w:r>
      <w:r>
        <w:br/>
      </w:r>
      <w:r>
        <w:lastRenderedPageBreak/>
        <w:t>Er lässt sie nicht verderben,</w:t>
      </w:r>
      <w:r>
        <w:br/>
        <w:t>er führt sie aus und ein;</w:t>
      </w:r>
      <w:r>
        <w:br/>
        <w:t>im Leben und im Sterben</w:t>
      </w:r>
      <w:r>
        <w:br/>
        <w:t xml:space="preserve">sind sie und bleiben sein. </w:t>
      </w:r>
    </w:p>
    <w:p w14:paraId="51A5DCD1" w14:textId="77777777" w:rsidR="00264F71" w:rsidRDefault="00264F71" w:rsidP="00264F71">
      <w:pPr>
        <w:pStyle w:val="StandardWeb"/>
      </w:pPr>
      <w:r>
        <w:t>2. Er kennet seine Scharen</w:t>
      </w:r>
      <w:r>
        <w:br/>
        <w:t>am Glauben, der nicht schaut</w:t>
      </w:r>
      <w:r>
        <w:br/>
        <w:t>und doch dem Unsichtbaren,</w:t>
      </w:r>
      <w:r>
        <w:br/>
        <w:t>als sah er ihn, vertraut;</w:t>
      </w:r>
      <w:r>
        <w:br/>
        <w:t>der aus dem Wort gezeuget</w:t>
      </w:r>
      <w:r>
        <w:br/>
        <w:t>und durch das Wort sich nährt</w:t>
      </w:r>
      <w:r>
        <w:br/>
        <w:t>und vor dem Wort sich beuget</w:t>
      </w:r>
      <w:r>
        <w:br/>
        <w:t xml:space="preserve">und mit dem Wort sich wehrt. </w:t>
      </w:r>
    </w:p>
    <w:p w14:paraId="631518AA" w14:textId="77777777" w:rsidR="00264F71" w:rsidRDefault="00264F71" w:rsidP="00264F71">
      <w:pPr>
        <w:pStyle w:val="StandardWeb"/>
      </w:pPr>
      <w:r>
        <w:t>3. Er kennt sie als die Seinen</w:t>
      </w:r>
      <w:r>
        <w:br/>
        <w:t>an ihrer Hoffnung Mut,</w:t>
      </w:r>
      <w:r>
        <w:br/>
        <w:t>die fröhlich auf dem einen,</w:t>
      </w:r>
      <w:r>
        <w:br/>
        <w:t>dass er der Herr ist, ruht,</w:t>
      </w:r>
      <w:r>
        <w:br/>
        <w:t>in seiner Wahrheit Glänze</w:t>
      </w:r>
      <w:r>
        <w:br/>
        <w:t>sich sonnet, frei und kühn,</w:t>
      </w:r>
      <w:r>
        <w:br/>
        <w:t>die wundersame Pflanze,</w:t>
      </w:r>
      <w:r>
        <w:br/>
        <w:t xml:space="preserve">die immerdar ist grün. </w:t>
      </w:r>
    </w:p>
    <w:p w14:paraId="3B600A53" w14:textId="77777777" w:rsidR="00264F71" w:rsidRDefault="00264F71" w:rsidP="00264F71">
      <w:pPr>
        <w:pStyle w:val="StandardWeb"/>
      </w:pPr>
      <w:r>
        <w:t>4. Er kennt sie an der Liebe,</w:t>
      </w:r>
      <w:r>
        <w:br/>
        <w:t>die seiner Liebe Frucht</w:t>
      </w:r>
      <w:r>
        <w:br/>
        <w:t>und die mit lauterm Triebe</w:t>
      </w:r>
      <w:r>
        <w:br/>
        <w:t>ihm zu gefallen sucht;</w:t>
      </w:r>
      <w:r>
        <w:br/>
        <w:t>die ändern so begegnet,</w:t>
      </w:r>
      <w:r>
        <w:br/>
        <w:t>wie er das Herz bewegt,</w:t>
      </w:r>
      <w:r>
        <w:br/>
        <w:t>die segnet, wie er segnet,</w:t>
      </w:r>
      <w:r>
        <w:br/>
        <w:t xml:space="preserve">und trägt, wie er sie trägt. </w:t>
      </w:r>
    </w:p>
    <w:p w14:paraId="6E78E073" w14:textId="77777777" w:rsidR="00264F71" w:rsidRDefault="00264F71" w:rsidP="00264F71">
      <w:pPr>
        <w:pStyle w:val="StandardWeb"/>
      </w:pPr>
      <w:r>
        <w:t>5. So hilf uns, Herr, zum Glauben</w:t>
      </w:r>
      <w:r>
        <w:br/>
        <w:t>und halt uns fest dabei;</w:t>
      </w:r>
      <w:r>
        <w:br/>
        <w:t>lass nichts die Hoffnung rauben;</w:t>
      </w:r>
      <w:r>
        <w:br/>
        <w:t>die Liebe herzlich sei!</w:t>
      </w:r>
      <w:r>
        <w:br/>
        <w:t>Und wird der Tag erscheinen,</w:t>
      </w:r>
      <w:r>
        <w:br/>
        <w:t>da dich die Welt wird sehn,</w:t>
      </w:r>
      <w:r>
        <w:br/>
        <w:t>so lass uns als die Deinen</w:t>
      </w:r>
      <w:r>
        <w:br/>
        <w:t>zu deiner Rechten stehn!</w:t>
      </w:r>
    </w:p>
    <w:p w14:paraId="6EDA1ABE" w14:textId="77777777" w:rsidR="00264F71" w:rsidRDefault="00264F71" w:rsidP="00264F71">
      <w:pPr>
        <w:pStyle w:val="berschrift1"/>
      </w:pPr>
      <w:r>
        <w:rPr>
          <w:rStyle w:val="screen-reader-text"/>
        </w:rPr>
        <w:t>Es wird mein Herz mit Freuden wach</w:t>
      </w:r>
      <w:r>
        <w:t xml:space="preserve"> </w:t>
      </w:r>
    </w:p>
    <w:p w14:paraId="4040EA2D" w14:textId="77777777" w:rsidR="00264F71" w:rsidRDefault="00264F71" w:rsidP="00264F71">
      <w:pPr>
        <w:pStyle w:val="StandardWeb"/>
      </w:pPr>
      <w:r>
        <w:t>Es wird mein Herz mit Freuden wach,</w:t>
      </w:r>
      <w:r>
        <w:br/>
        <w:t>ein Segenstag ist dieser Tag;</w:t>
      </w:r>
      <w:r>
        <w:br/>
        <w:t>da ruft’s mit hellem Klang hinaus:</w:t>
      </w:r>
      <w:r>
        <w:br/>
        <w:t>Komm heut in deines Gottes Haus!</w:t>
      </w:r>
    </w:p>
    <w:p w14:paraId="1564A3A1" w14:textId="77777777" w:rsidR="00264F71" w:rsidRDefault="00264F71" w:rsidP="00264F71">
      <w:pPr>
        <w:pStyle w:val="StandardWeb"/>
      </w:pPr>
      <w:r>
        <w:t>Am Tage, da er reden will,</w:t>
      </w:r>
      <w:r>
        <w:br/>
        <w:t>tu auf dein Herz und halt dich still;</w:t>
      </w:r>
      <w:r>
        <w:br/>
      </w:r>
      <w:r>
        <w:lastRenderedPageBreak/>
        <w:t>da er an dir sein Werk will tun,</w:t>
      </w:r>
      <w:r>
        <w:br/>
        <w:t>laß deiner Hände Werke ruhn!</w:t>
      </w:r>
    </w:p>
    <w:p w14:paraId="50E624D0" w14:textId="5BD6385D" w:rsidR="00264F71" w:rsidRDefault="00264F71" w:rsidP="00264F71">
      <w:pPr>
        <w:pStyle w:val="StandardWeb"/>
      </w:pPr>
      <w:r>
        <w:t>Heut hält der Herr ein offnes Haus,</w:t>
      </w:r>
      <w:r>
        <w:br/>
        <w:t>da teilt dem Hungrigen er aus</w:t>
      </w:r>
      <w:r>
        <w:br/>
        <w:t>sein teures Wort, das Lebensbrot;</w:t>
      </w:r>
      <w:r>
        <w:br/>
        <w:t xml:space="preserve">wer das genießt, dem schad’t kein Tod. </w:t>
      </w:r>
    </w:p>
    <w:p w14:paraId="281F2AC9" w14:textId="77F50C28" w:rsidR="00264F71" w:rsidRDefault="00264F71" w:rsidP="00264F71">
      <w:pPr>
        <w:pStyle w:val="StandardWeb"/>
      </w:pPr>
      <w:r>
        <w:t>Heut wird der gute Sämann gehn,</w:t>
      </w:r>
      <w:r>
        <w:br/>
        <w:t>den edlen Samen auszusäh’n,</w:t>
      </w:r>
      <w:r>
        <w:br/>
        <w:t>der in den Herzen, da er haft’t,</w:t>
      </w:r>
      <w:r>
        <w:br/>
        <w:t xml:space="preserve">vielfältig edle Früchte schafft. </w:t>
      </w:r>
    </w:p>
    <w:p w14:paraId="4EB93816" w14:textId="4EC3BE87" w:rsidR="00264F71" w:rsidRDefault="00264F71" w:rsidP="00264F71">
      <w:pPr>
        <w:pStyle w:val="StandardWeb"/>
      </w:pPr>
      <w:r>
        <w:t>Heut führt der treue Hirt ins Tal</w:t>
      </w:r>
      <w:r>
        <w:br/>
        <w:t>die Schaf’ und Lämmer allzumal</w:t>
      </w:r>
      <w:r>
        <w:br/>
        <w:t>zu guter Weid’ an rechter Stell’,</w:t>
      </w:r>
      <w:r>
        <w:br/>
        <w:t xml:space="preserve">auf grüner Au, zum frischen Quell. </w:t>
      </w:r>
    </w:p>
    <w:p w14:paraId="32A98061" w14:textId="7D493473" w:rsidR="00264F71" w:rsidRDefault="00264F71" w:rsidP="00264F71">
      <w:pPr>
        <w:pStyle w:val="StandardWeb"/>
      </w:pPr>
      <w:r>
        <w:t>Heut ist der Arzt, der Wundermann,</w:t>
      </w:r>
      <w:r>
        <w:br/>
        <w:t>der allen Schaden heilen kann,</w:t>
      </w:r>
      <w:r>
        <w:br/>
        <w:t>mit Hilf’ in Rat und Tat bereit</w:t>
      </w:r>
      <w:r>
        <w:br/>
        <w:t xml:space="preserve">für jede Wunden, Schmerz und Leid. </w:t>
      </w:r>
    </w:p>
    <w:p w14:paraId="2BAEE1A8" w14:textId="77777777" w:rsidR="00264F71" w:rsidRDefault="00264F71" w:rsidP="00264F71">
      <w:pPr>
        <w:pStyle w:val="StandardWeb"/>
      </w:pPr>
      <w:r>
        <w:t>Das ist ein Tag, ein Segenstag,</w:t>
      </w:r>
      <w:r>
        <w:br/>
        <w:t>da wird mein Herz mit Freuden wach,</w:t>
      </w:r>
      <w:r>
        <w:br/>
        <w:t>und lieblich klingt der Ruf hinaus:</w:t>
      </w:r>
      <w:r>
        <w:br/>
        <w:t>Komm heut in deines Gottes Haus!</w:t>
      </w:r>
    </w:p>
    <w:p w14:paraId="664C4C26" w14:textId="77777777" w:rsidR="00264F71" w:rsidRDefault="00264F71" w:rsidP="00264F71">
      <w:pPr>
        <w:pStyle w:val="berschrift1"/>
        <w:rPr>
          <w:szCs w:val="36"/>
        </w:rPr>
      </w:pPr>
      <w:r w:rsidRPr="00264F71">
        <w:t>Freuet euch der schönen Erde</w:t>
      </w:r>
      <w:r>
        <w:t xml:space="preserve"> </w:t>
      </w:r>
    </w:p>
    <w:p w14:paraId="18123090" w14:textId="77777777" w:rsidR="00264F71" w:rsidRDefault="00264F71" w:rsidP="00264F71">
      <w:pPr>
        <w:pStyle w:val="StandardWeb"/>
      </w:pPr>
      <w:r>
        <w:t>Freuet euch der schönen Erde,</w:t>
      </w:r>
      <w:r>
        <w:br/>
        <w:t>denn sie ist wohl wert der Freud;</w:t>
      </w:r>
      <w:r>
        <w:br/>
        <w:t>o was hat für Herrlichkeiten</w:t>
      </w:r>
      <w:r>
        <w:br/>
        <w:t>unser Gott da ausgestreut!</w:t>
      </w:r>
    </w:p>
    <w:p w14:paraId="0CDDC73A" w14:textId="77777777" w:rsidR="00264F71" w:rsidRDefault="00264F71" w:rsidP="00264F71">
      <w:pPr>
        <w:pStyle w:val="StandardWeb"/>
      </w:pPr>
      <w:r>
        <w:t>Und doch ist sie seiner Füße</w:t>
      </w:r>
      <w:r>
        <w:br/>
        <w:t>reichgeschmückter Schemel nur,</w:t>
      </w:r>
      <w:r>
        <w:br/>
        <w:t>ist nur eine schönbegabte,</w:t>
      </w:r>
      <w:r>
        <w:br/>
        <w:t xml:space="preserve">wunderreiche Kreatur. </w:t>
      </w:r>
    </w:p>
    <w:p w14:paraId="3330B76A" w14:textId="77777777" w:rsidR="00264F71" w:rsidRDefault="00264F71" w:rsidP="00264F71">
      <w:pPr>
        <w:pStyle w:val="StandardWeb"/>
      </w:pPr>
      <w:r>
        <w:t>Freuet euch an Mond und Sonne</w:t>
      </w:r>
      <w:r>
        <w:br/>
        <w:t>und den Sternen allzumal,</w:t>
      </w:r>
      <w:r>
        <w:br/>
        <w:t>wie sie wandeln, wie sie leuchten</w:t>
      </w:r>
      <w:r>
        <w:br/>
        <w:t>über unserm Erdental!</w:t>
      </w:r>
    </w:p>
    <w:p w14:paraId="6EF931F3" w14:textId="77777777" w:rsidR="00264F71" w:rsidRDefault="00264F71" w:rsidP="00264F71">
      <w:pPr>
        <w:pStyle w:val="StandardWeb"/>
      </w:pPr>
      <w:r>
        <w:t>Und doch sind sie nur Geschöpfe</w:t>
      </w:r>
      <w:r>
        <w:br/>
        <w:t>von des höchsten Gottes Hand,</w:t>
      </w:r>
      <w:r>
        <w:br/>
        <w:t>hingesät auf seines Thrones</w:t>
      </w:r>
      <w:r>
        <w:br/>
        <w:t xml:space="preserve">weites, glänzendes Gewand. </w:t>
      </w:r>
    </w:p>
    <w:p w14:paraId="68FE2C50" w14:textId="77777777" w:rsidR="00264F71" w:rsidRDefault="00264F71" w:rsidP="00264F71">
      <w:pPr>
        <w:pStyle w:val="StandardWeb"/>
      </w:pPr>
      <w:r>
        <w:lastRenderedPageBreak/>
        <w:t>Wenn am Schemel seiner Füße</w:t>
      </w:r>
      <w:r>
        <w:br/>
        <w:t>und am Thron schon solcher Schein;</w:t>
      </w:r>
      <w:r>
        <w:br/>
        <w:t>o was muß an seinem Herzen</w:t>
      </w:r>
      <w:r>
        <w:br/>
        <w:t>erst für Glanz und Wonne sein!</w:t>
      </w:r>
    </w:p>
    <w:p w14:paraId="0C56F9C7" w14:textId="77777777" w:rsidR="005C21BD" w:rsidRDefault="005C21BD" w:rsidP="005C21BD">
      <w:pPr>
        <w:pStyle w:val="berschrift1"/>
        <w:rPr>
          <w:szCs w:val="36"/>
        </w:rPr>
      </w:pPr>
      <w:r w:rsidRPr="005C21BD">
        <w:t>Gehe hin in Gottes Namen</w:t>
      </w:r>
      <w:r>
        <w:t xml:space="preserve"> </w:t>
      </w:r>
    </w:p>
    <w:p w14:paraId="7FB8FF1C" w14:textId="77777777" w:rsidR="005C21BD" w:rsidRDefault="005C21BD" w:rsidP="005C21BD">
      <w:pPr>
        <w:pStyle w:val="StandardWeb"/>
      </w:pPr>
      <w:r>
        <w:t>Gehe hin in Gottes Namen,</w:t>
      </w:r>
      <w:r>
        <w:br/>
        <w:t>greif dein Werk mit Freuden an,</w:t>
      </w:r>
      <w:r>
        <w:br/>
        <w:t>frühe säe deinen Samen,</w:t>
      </w:r>
      <w:r>
        <w:br/>
        <w:t xml:space="preserve">was getan ist, ist getan. </w:t>
      </w:r>
    </w:p>
    <w:p w14:paraId="771FE1BC" w14:textId="77777777" w:rsidR="005C21BD" w:rsidRDefault="005C21BD" w:rsidP="005C21BD">
      <w:pPr>
        <w:pStyle w:val="StandardWeb"/>
      </w:pPr>
      <w:r>
        <w:t>Müßigstehen ist gefährlich,</w:t>
      </w:r>
      <w:r>
        <w:br/>
        <w:t>heilsam unverdroßner Fleiß,</w:t>
      </w:r>
      <w:r>
        <w:br/>
        <w:t>und es steht dir abends ehrlich</w:t>
      </w:r>
      <w:r>
        <w:br/>
        <w:t xml:space="preserve">an der Stirn des Tages Schweiß. </w:t>
      </w:r>
    </w:p>
    <w:p w14:paraId="1D23E036" w14:textId="77777777" w:rsidR="005C21BD" w:rsidRDefault="005C21BD" w:rsidP="005C21BD">
      <w:pPr>
        <w:pStyle w:val="StandardWeb"/>
      </w:pPr>
      <w:r>
        <w:t>Sieh nicht aus nach dem Entfernten,</w:t>
      </w:r>
      <w:r>
        <w:br/>
        <w:t xml:space="preserve">was dir nah liegt, mußt du tun. </w:t>
      </w:r>
      <w:r>
        <w:br/>
        <w:t>Säen mußt du, willst du ernten,</w:t>
      </w:r>
      <w:r>
        <w:br/>
        <w:t xml:space="preserve">nur die fleiß’ge Hand wird ruhn. </w:t>
      </w:r>
    </w:p>
    <w:p w14:paraId="045D354A" w14:textId="77777777" w:rsidR="005C21BD" w:rsidRDefault="005C21BD" w:rsidP="005C21BD">
      <w:pPr>
        <w:pStyle w:val="StandardWeb"/>
      </w:pPr>
      <w:r>
        <w:t>Weißt du auch nicht, was geraten</w:t>
      </w:r>
      <w:r>
        <w:br/>
        <w:t>oder was mißlingen mag,</w:t>
      </w:r>
      <w:r>
        <w:br/>
        <w:t>folgt doch allen guten Taten</w:t>
      </w:r>
      <w:r>
        <w:br/>
        <w:t xml:space="preserve">Gottes Segen für dich nach. </w:t>
      </w:r>
    </w:p>
    <w:p w14:paraId="06D1F7CE" w14:textId="77777777" w:rsidR="005C21BD" w:rsidRDefault="005C21BD" w:rsidP="005C21BD">
      <w:pPr>
        <w:pStyle w:val="StandardWeb"/>
      </w:pPr>
      <w:r>
        <w:t>Gehe hin in Gottes Namen,</w:t>
      </w:r>
      <w:r>
        <w:br/>
        <w:t>greif dein Werk mit Freuden an,</w:t>
      </w:r>
      <w:r>
        <w:br/>
        <w:t>frühe säe deinen Samen,</w:t>
      </w:r>
      <w:r>
        <w:br/>
        <w:t xml:space="preserve">was getan ist, ist getan. </w:t>
      </w:r>
    </w:p>
    <w:p w14:paraId="19F1E8DD" w14:textId="5C181255" w:rsidR="00264F71" w:rsidRDefault="00264F71" w:rsidP="005C21BD">
      <w:pPr>
        <w:pStyle w:val="berschrift1"/>
      </w:pPr>
      <w:r>
        <w:rPr>
          <w:rStyle w:val="screen-reader-text"/>
        </w:rPr>
        <w:t>Herr, des Tages Mühen und Beschwerden</w:t>
      </w:r>
      <w:r>
        <w:t xml:space="preserve"> </w:t>
      </w:r>
    </w:p>
    <w:p w14:paraId="707F2F7D" w14:textId="275D96E7" w:rsidR="00264F71" w:rsidRDefault="00264F71" w:rsidP="00264F71">
      <w:pPr>
        <w:pStyle w:val="StandardWeb"/>
      </w:pPr>
      <w:r>
        <w:t>Herr, des Tages Mühen und Beschwerden</w:t>
      </w:r>
      <w:r>
        <w:br/>
        <w:t xml:space="preserve">machtest du durch deine Nähe leicht. </w:t>
      </w:r>
      <w:r>
        <w:br/>
        <w:t>Bleib bei mir, da es will Abend werden;</w:t>
      </w:r>
      <w:r>
        <w:br/>
        <w:t>bleib bei mir, da sich der Tag geneigt!</w:t>
      </w:r>
      <w:r>
        <w:br/>
        <w:t>Wie am Tag du stärkend bei mir weiltest,</w:t>
      </w:r>
      <w:r>
        <w:br/>
        <w:t>o so tritt am Abend auch herzu;</w:t>
      </w:r>
      <w:r>
        <w:br/>
        <w:t>wie du meine Müh’ und Arbeit teiltest,</w:t>
      </w:r>
      <w:r>
        <w:br/>
        <w:t>o so teile segnend meine Ruh’!</w:t>
      </w:r>
    </w:p>
    <w:p w14:paraId="5A4DBA02" w14:textId="621E034D" w:rsidR="00264F71" w:rsidRDefault="00264F71" w:rsidP="00264F71">
      <w:pPr>
        <w:pStyle w:val="StandardWeb"/>
      </w:pPr>
      <w:r>
        <w:t>Sieh, es dräut mir jetzt kein läst’ger Störer,</w:t>
      </w:r>
      <w:r>
        <w:br/>
        <w:t>in dem Stübchen bin ich ganz allein,</w:t>
      </w:r>
      <w:r>
        <w:br/>
        <w:t>kann jetzt ungestört dein stiller</w:t>
      </w:r>
      <w:r>
        <w:br/>
        <w:t xml:space="preserve">Hörer und dein aufmerksamer Schüler sein. </w:t>
      </w:r>
      <w:r>
        <w:br/>
        <w:t>Sprich du selbst mir einen Abendsegen;</w:t>
      </w:r>
      <w:r>
        <w:br/>
        <w:t>denn dein Segenswort hat Segenskraft,</w:t>
      </w:r>
      <w:r>
        <w:br/>
      </w:r>
      <w:r>
        <w:lastRenderedPageBreak/>
        <w:t>ist ein milder, kühler Abendregen</w:t>
      </w:r>
      <w:r>
        <w:br/>
        <w:t xml:space="preserve">für das Herz, von Tagesmüh’ erschlafft. </w:t>
      </w:r>
    </w:p>
    <w:p w14:paraId="72E5B245" w14:textId="02A376AB" w:rsidR="00264F71" w:rsidRDefault="00264F71" w:rsidP="00264F71">
      <w:pPr>
        <w:pStyle w:val="StandardWeb"/>
      </w:pPr>
      <w:r>
        <w:t>Ach, wie ohne dich, o Herr, der Abend</w:t>
      </w:r>
      <w:r>
        <w:br/>
        <w:t>mich so kalt und unbefriedigt läßt!</w:t>
      </w:r>
      <w:r>
        <w:br/>
        <w:t>Doch durch dich ist er so süß, so labend,</w:t>
      </w:r>
      <w:r>
        <w:br/>
        <w:t>ist ein Feierabend, ist ein Fest;</w:t>
      </w:r>
      <w:r>
        <w:br/>
        <w:t>voll von segensreicher Herzenslabe</w:t>
      </w:r>
      <w:r>
        <w:br/>
        <w:t>wird mir dann erst abendlich zumut;</w:t>
      </w:r>
      <w:r>
        <w:br/>
        <w:t>wenn ich dich am Tagesende habe,</w:t>
      </w:r>
      <w:r>
        <w:br/>
        <w:t xml:space="preserve">dann ist mit dem Ende alles gut. </w:t>
      </w:r>
    </w:p>
    <w:p w14:paraId="70F4EF35" w14:textId="77777777" w:rsidR="00264F71" w:rsidRDefault="00264F71" w:rsidP="00264F71">
      <w:pPr>
        <w:pStyle w:val="StandardWeb"/>
      </w:pPr>
      <w:r>
        <w:t>Komm denn nach des Tages lautem Leben,</w:t>
      </w:r>
      <w:r>
        <w:br/>
        <w:t>komm, du reicher Gast, kehr bei mir ein,</w:t>
      </w:r>
      <w:r>
        <w:br/>
        <w:t>Heil zu spenden, Schulden zu vergeben,</w:t>
      </w:r>
      <w:r>
        <w:br/>
        <w:t>Ruhe, Fried’ und Freude zu verleihn!</w:t>
      </w:r>
      <w:r>
        <w:br/>
        <w:t>Des vergangnen Tages Wunden, Schmerzen heile,</w:t>
      </w:r>
      <w:r>
        <w:br/>
        <w:t>lindre und verbanne du,</w:t>
      </w:r>
      <w:r>
        <w:br/>
        <w:t>und laß mich zuletzt an deinem Herzen finden</w:t>
      </w:r>
      <w:r>
        <w:br/>
        <w:t>eine sanfte, nacht’ge Ruh’!</w:t>
      </w:r>
    </w:p>
    <w:p w14:paraId="19C19CB5" w14:textId="77777777" w:rsidR="00264F71" w:rsidRDefault="00264F71" w:rsidP="00264F71">
      <w:pPr>
        <w:pStyle w:val="berschrift1"/>
      </w:pPr>
      <w:r>
        <w:rPr>
          <w:rStyle w:val="screen-reader-text"/>
        </w:rPr>
        <w:t>Ich steh in meines Herren Hand</w:t>
      </w:r>
      <w:r>
        <w:t xml:space="preserve"> </w:t>
      </w:r>
    </w:p>
    <w:p w14:paraId="33A58B85" w14:textId="77777777" w:rsidR="00264F71" w:rsidRDefault="00264F71" w:rsidP="00264F71">
      <w:pPr>
        <w:pStyle w:val="StandardWeb"/>
      </w:pPr>
      <w:r>
        <w:t>1. Ich steh in meines Herren Hand</w:t>
      </w:r>
      <w:r>
        <w:br/>
        <w:t>und will drin stehen bleiben;</w:t>
      </w:r>
      <w:r>
        <w:br/>
        <w:t>nicht Erdennot, nicht Erdentand</w:t>
      </w:r>
      <w:r>
        <w:br/>
        <w:t xml:space="preserve">soll mich daraus vertreiben. </w:t>
      </w:r>
      <w:r>
        <w:br/>
        <w:t>Und wenn zerfällt die ganze Welt,</w:t>
      </w:r>
      <w:r>
        <w:br/>
        <w:t>wer sich an ihm und wen er hält,</w:t>
      </w:r>
      <w:r>
        <w:br/>
        <w:t xml:space="preserve">wird wohl behalten bleiben. </w:t>
      </w:r>
    </w:p>
    <w:p w14:paraId="70E636E5" w14:textId="77777777" w:rsidR="00264F71" w:rsidRDefault="00264F71" w:rsidP="00264F71">
      <w:pPr>
        <w:pStyle w:val="StandardWeb"/>
      </w:pPr>
      <w:r>
        <w:t>2. Er ist ein Fels, ein sichrer Hort,</w:t>
      </w:r>
      <w:r>
        <w:br/>
        <w:t>und Wunder sollen schauen,</w:t>
      </w:r>
      <w:r>
        <w:br/>
        <w:t>die sich auf sein wahrhaftig Wort</w:t>
      </w:r>
      <w:r>
        <w:br/>
        <w:t xml:space="preserve">verlassen und ihm trauen. </w:t>
      </w:r>
      <w:r>
        <w:br/>
        <w:t>Er hat’s gesagt, und darauf wagt</w:t>
      </w:r>
      <w:r>
        <w:br/>
        <w:t>mein Herz es froh und unverzagt</w:t>
      </w:r>
      <w:r>
        <w:br/>
        <w:t xml:space="preserve">und lässt sich gar nicht grauen. </w:t>
      </w:r>
    </w:p>
    <w:p w14:paraId="4AD4D744" w14:textId="77777777" w:rsidR="00264F71" w:rsidRDefault="00264F71" w:rsidP="00264F71">
      <w:pPr>
        <w:pStyle w:val="StandardWeb"/>
      </w:pPr>
      <w:r>
        <w:t>3. Und was er mit mir machen will,</w:t>
      </w:r>
      <w:r>
        <w:br/>
        <w:t>ist alles mir gelegen;</w:t>
      </w:r>
      <w:r>
        <w:br/>
        <w:t>ich halte ihm im Glauben still</w:t>
      </w:r>
      <w:r>
        <w:br/>
        <w:t xml:space="preserve">und hoff auf seinen Segen. </w:t>
      </w:r>
      <w:r>
        <w:br/>
        <w:t>Denn was er tut, ist immer gut,</w:t>
      </w:r>
      <w:r>
        <w:br/>
        <w:t>und wer von ihm behütet ruht,</w:t>
      </w:r>
      <w:r>
        <w:br/>
        <w:t xml:space="preserve">ist sicher allerwegen. </w:t>
      </w:r>
    </w:p>
    <w:p w14:paraId="62533114" w14:textId="77777777" w:rsidR="00264F71" w:rsidRDefault="00264F71" w:rsidP="00264F71">
      <w:pPr>
        <w:pStyle w:val="StandardWeb"/>
      </w:pPr>
      <w:r>
        <w:t>4. Ja, wenn’s am schlimmsten mit mir steht,</w:t>
      </w:r>
      <w:r>
        <w:br/>
        <w:t>freu ich mich seiner Pflege;</w:t>
      </w:r>
      <w:r>
        <w:br/>
        <w:t>ich weiß: die Wege, die er geht,</w:t>
      </w:r>
      <w:r>
        <w:br/>
        <w:t xml:space="preserve">sind lauter Wunderwege. </w:t>
      </w:r>
      <w:r>
        <w:br/>
      </w:r>
      <w:r>
        <w:lastRenderedPageBreak/>
        <w:t>Was böse scheint, ist gut gemeint;</w:t>
      </w:r>
      <w:r>
        <w:br/>
        <w:t>er ist doch nimmermehr mein Feind</w:t>
      </w:r>
      <w:r>
        <w:br/>
        <w:t xml:space="preserve">und gibt nur Liebesschläge. </w:t>
      </w:r>
    </w:p>
    <w:p w14:paraId="2C8EC341" w14:textId="77777777" w:rsidR="00264F71" w:rsidRDefault="00264F71" w:rsidP="00264F71">
      <w:pPr>
        <w:pStyle w:val="StandardWeb"/>
      </w:pPr>
      <w:r>
        <w:t>5. Und meines Glaubens Unterpfand</w:t>
      </w:r>
      <w:r>
        <w:br/>
        <w:t>ist, was er selbst verheißen:</w:t>
      </w:r>
      <w:r>
        <w:br/>
        <w:t>dass nichts mich seiner starken Hand</w:t>
      </w:r>
      <w:r>
        <w:br/>
        <w:t xml:space="preserve">soll je und je entreißen. </w:t>
      </w:r>
      <w:r>
        <w:br/>
        <w:t>Was er verspricht, das bricht er nicht;</w:t>
      </w:r>
      <w:r>
        <w:br/>
        <w:t xml:space="preserve">er bleibet meine Zuversicht. </w:t>
      </w:r>
      <w:r>
        <w:br/>
        <w:t xml:space="preserve">Ich will ihn ewig preisen. </w:t>
      </w:r>
    </w:p>
    <w:p w14:paraId="6648C7CB" w14:textId="77777777" w:rsidR="00264F71" w:rsidRDefault="00264F71" w:rsidP="00264F71">
      <w:pPr>
        <w:pStyle w:val="berschrift1"/>
      </w:pPr>
      <w:r>
        <w:rPr>
          <w:rStyle w:val="screen-reader-text"/>
        </w:rPr>
        <w:t>Ich und mein Haus, wir sind bereit</w:t>
      </w:r>
      <w:r>
        <w:t xml:space="preserve"> </w:t>
      </w:r>
    </w:p>
    <w:p w14:paraId="1125B514" w14:textId="77777777" w:rsidR="00264F71" w:rsidRDefault="00264F71" w:rsidP="00264F71">
      <w:pPr>
        <w:pStyle w:val="StandardWeb"/>
      </w:pPr>
      <w:r>
        <w:t>1. Ich und mein Haus, wir sind bereit,</w:t>
      </w:r>
      <w:r>
        <w:br/>
        <w:t>dir, Herr, die ganze Lebenszeit</w:t>
      </w:r>
      <w:r>
        <w:br/>
        <w:t xml:space="preserve">mit Seel und Leib zu dienen. </w:t>
      </w:r>
      <w:r>
        <w:br/>
        <w:t>Du sollst der Herr im Hause sein,</w:t>
      </w:r>
      <w:r>
        <w:br/>
        <w:t>gib deinen Segen nur darein,</w:t>
      </w:r>
      <w:r>
        <w:br/>
        <w:t xml:space="preserve">dass wir dir willig dienen. </w:t>
      </w:r>
      <w:r>
        <w:br/>
        <w:t>Eine kleine,</w:t>
      </w:r>
      <w:r>
        <w:br/>
        <w:t>fromme, reine</w:t>
      </w:r>
      <w:r>
        <w:br/>
        <w:t>Hausgemeinde</w:t>
      </w:r>
      <w:r>
        <w:br/>
        <w:t>mach aus allen;</w:t>
      </w:r>
      <w:r>
        <w:br/>
        <w:t>dir nur soll sie wohlgefallen</w:t>
      </w:r>
    </w:p>
    <w:p w14:paraId="6EA07D2E" w14:textId="77777777" w:rsidR="00264F71" w:rsidRDefault="00264F71" w:rsidP="00264F71">
      <w:pPr>
        <w:pStyle w:val="StandardWeb"/>
      </w:pPr>
      <w:r>
        <w:t>2. Es wirke durch dein kräftig Wort</w:t>
      </w:r>
      <w:r>
        <w:br/>
        <w:t>dein guter Geist stets fort und fort</w:t>
      </w:r>
      <w:r>
        <w:br/>
        <w:t>an unser aller Seelen;</w:t>
      </w:r>
      <w:r>
        <w:br/>
        <w:t>es leucht uns wie das Sonnenlicht,</w:t>
      </w:r>
      <w:r>
        <w:br/>
        <w:t>damit’s am rechten Lichte nicht</w:t>
      </w:r>
      <w:r>
        <w:br/>
        <w:t>im Hause möge fehlen. Reiche gleiche</w:t>
      </w:r>
      <w:r>
        <w:br/>
        <w:t>Seelenspeise</w:t>
      </w:r>
      <w:r>
        <w:br/>
        <w:t>auch zur Reise</w:t>
      </w:r>
      <w:r>
        <w:br/>
        <w:t>durch dies Leben</w:t>
      </w:r>
      <w:r>
        <w:br/>
        <w:t xml:space="preserve">uns, die wir uns dir ergeben. </w:t>
      </w:r>
    </w:p>
    <w:p w14:paraId="1DEF4167" w14:textId="77777777" w:rsidR="00264F71" w:rsidRDefault="00264F71" w:rsidP="00264F71">
      <w:pPr>
        <w:pStyle w:val="StandardWeb"/>
      </w:pPr>
      <w:r>
        <w:t>3. Gieß deinen Frieden auf das Haus</w:t>
      </w:r>
      <w:r>
        <w:br/>
        <w:t>und alle, die drin wohnen, aus;</w:t>
      </w:r>
      <w:r>
        <w:br/>
        <w:t xml:space="preserve">im Glauben uns verbinde. </w:t>
      </w:r>
      <w:r>
        <w:br/>
        <w:t>Lass uns in Liebe allezeit</w:t>
      </w:r>
      <w:r>
        <w:br/>
        <w:t>zum Dulden, Tragen sein bereit,</w:t>
      </w:r>
      <w:r>
        <w:br/>
        <w:t xml:space="preserve">voll Demut, sanft und linde. </w:t>
      </w:r>
      <w:r>
        <w:br/>
        <w:t>Liebe übe jede Seele;</w:t>
      </w:r>
      <w:r>
        <w:br/>
        <w:t>keinem fehle,</w:t>
      </w:r>
      <w:r>
        <w:br/>
        <w:t>dran man kennet</w:t>
      </w:r>
      <w:r>
        <w:br/>
        <w:t xml:space="preserve">den, der sich den Deinen nennet. </w:t>
      </w:r>
    </w:p>
    <w:p w14:paraId="7EACD146" w14:textId="77777777" w:rsidR="00264F71" w:rsidRDefault="00264F71" w:rsidP="00264F71">
      <w:pPr>
        <w:pStyle w:val="StandardWeb"/>
      </w:pPr>
      <w:r>
        <w:t>4. Lass unser Haus gegründet sein</w:t>
      </w:r>
      <w:r>
        <w:br/>
        <w:t>auf deine Gnade ganz allein</w:t>
      </w:r>
      <w:r>
        <w:br/>
        <w:t xml:space="preserve">und deine große Güte. </w:t>
      </w:r>
      <w:r>
        <w:br/>
      </w:r>
      <w:r>
        <w:lastRenderedPageBreak/>
        <w:t>Auch lass uns in der Nächte Graun</w:t>
      </w:r>
      <w:r>
        <w:br/>
        <w:t>auf deine treue Hilfe schaun</w:t>
      </w:r>
      <w:r>
        <w:br/>
        <w:t>mit kindlichem Gemüte,</w:t>
      </w:r>
      <w:r>
        <w:br/>
        <w:t>selig, fröhlich, selbst mit Schmerzen</w:t>
      </w:r>
      <w:r>
        <w:br/>
        <w:t>in dem Herzen</w:t>
      </w:r>
      <w:r>
        <w:br/>
        <w:t>dir uns lassen</w:t>
      </w:r>
      <w:r>
        <w:br/>
        <w:t xml:space="preserve">und dann in Geduld uns fassen. </w:t>
      </w:r>
    </w:p>
    <w:p w14:paraId="46E567DC" w14:textId="77777777" w:rsidR="00264F71" w:rsidRDefault="00264F71" w:rsidP="00264F71">
      <w:pPr>
        <w:pStyle w:val="StandardWeb"/>
      </w:pPr>
      <w:r>
        <w:t>5. Gibst du uns irdisch Glück ins Haus,</w:t>
      </w:r>
      <w:r>
        <w:br/>
        <w:t>so schließ den Stolz, die Weltlust aus,</w:t>
      </w:r>
      <w:r>
        <w:br/>
        <w:t xml:space="preserve">des Reichtums böse Gäste. </w:t>
      </w:r>
      <w:r>
        <w:br/>
        <w:t>Denn wenn das Herz an Demut leer</w:t>
      </w:r>
      <w:r>
        <w:br/>
        <w:t>und voll von eitler Weltlust wär,</w:t>
      </w:r>
      <w:r>
        <w:br/>
        <w:t>so fehlte uns das Beste:</w:t>
      </w:r>
      <w:r>
        <w:br/>
        <w:t>jene schöne,</w:t>
      </w:r>
      <w:r>
        <w:br/>
        <w:t>tiefe, stille</w:t>
      </w:r>
      <w:r>
        <w:br/>
        <w:t>Gnadenfülle,</w:t>
      </w:r>
      <w:r>
        <w:br/>
        <w:t>die mit Schätzen</w:t>
      </w:r>
      <w:r>
        <w:br/>
        <w:t xml:space="preserve">einer Welt nicht zu ersetzen. </w:t>
      </w:r>
    </w:p>
    <w:p w14:paraId="69CE3F75" w14:textId="77777777" w:rsidR="00264F71" w:rsidRDefault="00264F71" w:rsidP="00264F71">
      <w:pPr>
        <w:pStyle w:val="StandardWeb"/>
      </w:pPr>
      <w:r>
        <w:t>6. Und endlich flehn wir allermeist,</w:t>
      </w:r>
      <w:r>
        <w:br/>
        <w:t>dass in dem Haus kein andrer Geist</w:t>
      </w:r>
      <w:r>
        <w:br/>
        <w:t xml:space="preserve">als nur dein Geist regiere. </w:t>
      </w:r>
      <w:r>
        <w:br/>
        <w:t>Der ist’s, der alles wohl bestellt,</w:t>
      </w:r>
      <w:r>
        <w:br/>
        <w:t>der gute Zucht und Ordnung hält,</w:t>
      </w:r>
      <w:r>
        <w:br/>
        <w:t xml:space="preserve">der alles liebreich ziere. </w:t>
      </w:r>
      <w:r>
        <w:br/>
        <w:t>Sende, spende</w:t>
      </w:r>
      <w:r>
        <w:br/>
        <w:t>ihn uns allen,</w:t>
      </w:r>
      <w:r>
        <w:br/>
        <w:t>bis wir wallen</w:t>
      </w:r>
      <w:r>
        <w:br/>
        <w:t>heim und oben</w:t>
      </w:r>
      <w:r>
        <w:br/>
        <w:t xml:space="preserve">dich in deinem Hause loben. </w:t>
      </w:r>
    </w:p>
    <w:p w14:paraId="5F12A2CB" w14:textId="77777777" w:rsidR="00264F71" w:rsidRDefault="00264F71" w:rsidP="00264F71">
      <w:pPr>
        <w:pStyle w:val="berschrift1"/>
      </w:pPr>
      <w:r>
        <w:rPr>
          <w:rStyle w:val="screen-reader-text"/>
        </w:rPr>
        <w:t>Im Osten flammt empor der goldne Morgen</w:t>
      </w:r>
      <w:r>
        <w:t xml:space="preserve"> </w:t>
      </w:r>
    </w:p>
    <w:p w14:paraId="68FC1D43" w14:textId="77777777" w:rsidR="00264F71" w:rsidRDefault="00264F71" w:rsidP="00264F71">
      <w:pPr>
        <w:pStyle w:val="StandardWeb"/>
      </w:pPr>
      <w:r>
        <w:t>Im Osten flammt empor der goldne Morgen,</w:t>
      </w:r>
      <w:r>
        <w:br/>
        <w:t>Und alles, was die finstre Nacht verborgen,</w:t>
      </w:r>
      <w:r>
        <w:br/>
        <w:t>Wird offenbar, erhellt vom Sonnenlicht;</w:t>
      </w:r>
      <w:r>
        <w:br/>
        <w:t>Und all die Wälder, all die Höhn und Tiefen,</w:t>
      </w:r>
      <w:r>
        <w:br/>
        <w:t>Die eingehüllt im Nebelbette schliefen,</w:t>
      </w:r>
      <w:r>
        <w:br/>
        <w:t xml:space="preserve">Stehn glänzend vor der Sonne Angesicht. </w:t>
      </w:r>
    </w:p>
    <w:p w14:paraId="2AFB732D" w14:textId="77777777" w:rsidR="00264F71" w:rsidRDefault="00264F71" w:rsidP="00264F71">
      <w:pPr>
        <w:pStyle w:val="StandardWeb"/>
      </w:pPr>
      <w:r>
        <w:t>Leucht in mein Herz und gib mir Licht und Wonne,</w:t>
      </w:r>
      <w:r>
        <w:br/>
        <w:t>Mein Jesu, meines dunklen Herzens Sonne,</w:t>
      </w:r>
      <w:r>
        <w:br/>
        <w:t>Erwecke drin den hellen Tagesschein,</w:t>
      </w:r>
      <w:r>
        <w:br/>
        <w:t>O offenbar mir die vielen Falten</w:t>
      </w:r>
      <w:r>
        <w:br/>
        <w:t>Des Herzens, das nach dir sich muß gestalten</w:t>
      </w:r>
      <w:r>
        <w:br/>
        <w:t xml:space="preserve">Und in dein heilig Bild verkläret sein. </w:t>
      </w:r>
    </w:p>
    <w:p w14:paraId="0B7E450A" w14:textId="77777777" w:rsidR="00264F71" w:rsidRDefault="00264F71" w:rsidP="00264F71">
      <w:pPr>
        <w:pStyle w:val="StandardWeb"/>
      </w:pPr>
      <w:r>
        <w:t>In deinem Lichte laß mich heute wandeln,</w:t>
      </w:r>
      <w:r>
        <w:br/>
        <w:t>In deiner Liebeswärme laß mich handeln,</w:t>
      </w:r>
      <w:r>
        <w:br/>
        <w:t>Wie eine neu belebte Kreatur,</w:t>
      </w:r>
      <w:r>
        <w:br/>
      </w:r>
      <w:r>
        <w:lastRenderedPageBreak/>
        <w:t>Die auch durch eine neue Lebensweise</w:t>
      </w:r>
      <w:r>
        <w:br/>
        <w:t>Den Schöpfer ihres neuen Lebens preise,</w:t>
      </w:r>
      <w:r>
        <w:br/>
        <w:t xml:space="preserve">Und leb zu seinem Lob und Ruhme nur. </w:t>
      </w:r>
    </w:p>
    <w:p w14:paraId="062B533F" w14:textId="77777777" w:rsidR="00264F71" w:rsidRDefault="00264F71" w:rsidP="00264F71">
      <w:pPr>
        <w:pStyle w:val="StandardWeb"/>
      </w:pPr>
      <w:r>
        <w:t>Ich bitte nicht: Nimm weg des Tages Plagen!</w:t>
      </w:r>
      <w:r>
        <w:br/>
        <w:t>Nein, um die Liebe bitt ich, sie zu tragen,</w:t>
      </w:r>
      <w:r>
        <w:br/>
        <w:t>Und um den Glauben, daß mir alles frommt,</w:t>
      </w:r>
      <w:r>
        <w:br/>
        <w:t>Daß alles sich zu meinem Heil muß wenden,</w:t>
      </w:r>
      <w:r>
        <w:br/>
        <w:t>Weil alles mir aus deinen lieben Händen</w:t>
      </w:r>
      <w:r>
        <w:br/>
        <w:t xml:space="preserve">Und deinem segensreichen Herzen kommt. </w:t>
      </w:r>
    </w:p>
    <w:p w14:paraId="47255DB8" w14:textId="77777777" w:rsidR="00264F71" w:rsidRDefault="00264F71" w:rsidP="00264F71">
      <w:pPr>
        <w:pStyle w:val="StandardWeb"/>
      </w:pPr>
      <w:r>
        <w:t>Ich bitte nicht: Gib mir viel äußre Stille!</w:t>
      </w:r>
      <w:r>
        <w:br/>
        <w:t>Nein, Herr, auch hier geschehe ganz dein Wille;</w:t>
      </w:r>
      <w:r>
        <w:br/>
        <w:t>Doch bitt ich: Gib ein kindlich stilles Herz!</w:t>
      </w:r>
      <w:r>
        <w:br/>
        <w:t>Zieht mich die Erde in ihr irdsches Treiben,</w:t>
      </w:r>
      <w:r>
        <w:br/>
        <w:t>So laß mein Herz doch stets dein eigen bleiben,</w:t>
      </w:r>
      <w:r>
        <w:br/>
        <w:t xml:space="preserve">Zieh’s von der Erde zu dir himmelwärts. </w:t>
      </w:r>
    </w:p>
    <w:p w14:paraId="7F8940C5" w14:textId="2284395F" w:rsidR="00264F71" w:rsidRDefault="00264F71" w:rsidP="00264F71">
      <w:pPr>
        <w:pStyle w:val="StandardWeb"/>
      </w:pPr>
      <w:r>
        <w:t>Ich bitte nicht: O ende du recht frühe</w:t>
      </w:r>
      <w:r>
        <w:br/>
        <w:t>Des Erdenlebens Angst und Not und Mühe!</w:t>
      </w:r>
      <w:r>
        <w:br/>
        <w:t>Nein, sei mein Frieden in der</w:t>
      </w:r>
      <w:r w:rsidR="00FE2848">
        <w:t xml:space="preserve"> </w:t>
      </w:r>
      <w:r>
        <w:t xml:space="preserve">Erdennot. </w:t>
      </w:r>
      <w:r>
        <w:br/>
        <w:t>Ich bitte nicht: Laß bald dein Reich mich erben!</w:t>
      </w:r>
      <w:r>
        <w:br/>
        <w:t>Nein, eh ich sterb, laß mich der Sünde sterben,</w:t>
      </w:r>
      <w:r>
        <w:br/>
        <w:t xml:space="preserve">Und werde du recht meiner Sünde Tod. </w:t>
      </w:r>
    </w:p>
    <w:p w14:paraId="4F86B91B" w14:textId="77777777" w:rsidR="00264F71" w:rsidRDefault="00264F71" w:rsidP="00264F71">
      <w:pPr>
        <w:pStyle w:val="StandardWeb"/>
      </w:pPr>
      <w:r>
        <w:t>Du rechte Morgensonne meines Lebens,</w:t>
      </w:r>
      <w:r>
        <w:br/>
        <w:t>O leuchte mir denn heute nicht vergebens,</w:t>
      </w:r>
      <w:r>
        <w:br/>
        <w:t>Sei du mein Licht, wenn ich im Dunkel steh,</w:t>
      </w:r>
      <w:r>
        <w:br/>
        <w:t>Umleuchte mich mit Glanz und Heil und Wonne,</w:t>
      </w:r>
      <w:r>
        <w:br/>
        <w:t>Daß ich mit Freuden in die Abendsonne</w:t>
      </w:r>
      <w:r>
        <w:br/>
        <w:t xml:space="preserve">Am Ende meiner Erdenwallfahrt seh. </w:t>
      </w:r>
    </w:p>
    <w:p w14:paraId="1B47D79B" w14:textId="35E1EB0C" w:rsidR="00264F71" w:rsidRDefault="00264F71" w:rsidP="00264F71">
      <w:pPr>
        <w:pStyle w:val="berschrift1"/>
        <w:rPr>
          <w:szCs w:val="36"/>
        </w:rPr>
      </w:pPr>
      <w:r w:rsidRPr="00264F71">
        <w:t>In der Angst der Welt will ich nicht klagen</w:t>
      </w:r>
      <w:r>
        <w:t xml:space="preserve"> </w:t>
      </w:r>
    </w:p>
    <w:p w14:paraId="2C8E416A" w14:textId="706AA830" w:rsidR="00264F71" w:rsidRDefault="00264F71" w:rsidP="00264F71">
      <w:pPr>
        <w:pStyle w:val="StandardWeb"/>
      </w:pPr>
      <w:r>
        <w:t>In der Angst der Welt will ich nicht klagen,</w:t>
      </w:r>
      <w:r>
        <w:br/>
        <w:t>will hier keine Ehrenkrone tragen,</w:t>
      </w:r>
      <w:r>
        <w:br/>
        <w:t>wo mein Herr die Dornenkrone trug;</w:t>
      </w:r>
      <w:r>
        <w:br/>
        <w:t>will hier nicht auf Rosenpfaden wallen,</w:t>
      </w:r>
      <w:r>
        <w:br/>
        <w:t>wo man ihn, den Heiligsten von allen,</w:t>
      </w:r>
      <w:r>
        <w:br/>
        <w:t xml:space="preserve">an den Stamm des Sünderkreuzes schlug. </w:t>
      </w:r>
    </w:p>
    <w:p w14:paraId="68704C02" w14:textId="77777777" w:rsidR="00264F71" w:rsidRDefault="00264F71" w:rsidP="00264F71">
      <w:pPr>
        <w:pStyle w:val="StandardWeb"/>
      </w:pPr>
      <w:r>
        <w:t>Gib mir, Herr, nur für die Lebensreise</w:t>
      </w:r>
      <w:r>
        <w:br/>
        <w:t>deine Wahrheit, die den Weg mir weise;</w:t>
      </w:r>
      <w:r>
        <w:br/>
        <w:t>gib den Geist, der diesen Weg mich führt!</w:t>
      </w:r>
      <w:r>
        <w:br/>
        <w:t>Gib ein Herz, das gern sich führen lasse</w:t>
      </w:r>
      <w:r>
        <w:br/>
        <w:t>auf der graden, schmalen, steilen Straße,</w:t>
      </w:r>
      <w:r>
        <w:br/>
        <w:t>die dein heil’ger Fuß einst selbst berührt!</w:t>
      </w:r>
    </w:p>
    <w:p w14:paraId="3720D406" w14:textId="4599B9F8" w:rsidR="00264F71" w:rsidRDefault="00264F71" w:rsidP="00264F71">
      <w:pPr>
        <w:pStyle w:val="StandardWeb"/>
      </w:pPr>
      <w:r>
        <w:t>Mache mich im Glauben immer treuer,</w:t>
      </w:r>
      <w:r>
        <w:br/>
        <w:t>und des Glaubens Frucht, das heil’ge Feuer</w:t>
      </w:r>
      <w:r>
        <w:br/>
        <w:t>ungefärbter Liebe schenke mir!</w:t>
      </w:r>
      <w:r>
        <w:br/>
      </w:r>
      <w:r>
        <w:lastRenderedPageBreak/>
        <w:t>Ohne sie könnt’ ich nicht vorwärtsschreiten,</w:t>
      </w:r>
      <w:r>
        <w:br/>
        <w:t>zu der Liebe kann nur Liebe leiten,</w:t>
      </w:r>
      <w:r>
        <w:br/>
        <w:t xml:space="preserve">sie nur führt mich durch die Welt zu dir. </w:t>
      </w:r>
    </w:p>
    <w:p w14:paraId="0172C838" w14:textId="0E4BF61C" w:rsidR="00264F71" w:rsidRDefault="00264F71" w:rsidP="00264F71">
      <w:pPr>
        <w:pStyle w:val="StandardWeb"/>
      </w:pPr>
      <w:r>
        <w:t>Freundlich hast du mich zu dir gerufen,</w:t>
      </w:r>
      <w:r>
        <w:br/>
        <w:t>lieber Herr; doch sind noch viele Stufen,</w:t>
      </w:r>
      <w:r>
        <w:br/>
        <w:t xml:space="preserve">die zum Himmel ich ersteigen muß. </w:t>
      </w:r>
      <w:r>
        <w:br/>
        <w:t>O, so reiche deinem schwachen Knechte</w:t>
      </w:r>
      <w:r>
        <w:br/>
        <w:t>aus dem Himmel deine Gnadenrechte;</w:t>
      </w:r>
      <w:r>
        <w:br/>
        <w:t>unterstütze, leite seinen Fuß!</w:t>
      </w:r>
    </w:p>
    <w:p w14:paraId="2B77BE3F" w14:textId="77777777" w:rsidR="00264F71" w:rsidRDefault="00264F71" w:rsidP="00264F71">
      <w:pPr>
        <w:pStyle w:val="StandardWeb"/>
      </w:pPr>
      <w:r>
        <w:t>Und recht hoffnungsvoll in deinen blauen,</w:t>
      </w:r>
      <w:r>
        <w:br/>
        <w:t>schönen, fernen Himmel laß mich schauen,</w:t>
      </w:r>
      <w:r>
        <w:br/>
        <w:t>wenn ich von der Wallfahrt müde bin,</w:t>
      </w:r>
      <w:r>
        <w:br/>
        <w:t>daß ich hier im tiefen Tal der Schmerzen</w:t>
      </w:r>
      <w:r>
        <w:br/>
        <w:t>einen festen Frieden hab’ im Herzen,</w:t>
      </w:r>
      <w:r>
        <w:br/>
        <w:t>einen klaren, himmelsfrohen Sinn!</w:t>
      </w:r>
    </w:p>
    <w:p w14:paraId="2BCA4FAE" w14:textId="4D26CAD8" w:rsidR="00264F71" w:rsidRDefault="00264F71" w:rsidP="00264F71">
      <w:pPr>
        <w:pStyle w:val="StandardWeb"/>
      </w:pPr>
      <w:r>
        <w:t>Ja, ich bin ein Fremdling hier auf Erden,</w:t>
      </w:r>
      <w:r>
        <w:br/>
        <w:t>muß hier tragen mancherlei Beschwerden,</w:t>
      </w:r>
      <w:r>
        <w:br/>
        <w:t>bin ein Pilger, arm und unbekannt;</w:t>
      </w:r>
      <w:r>
        <w:br/>
        <w:t>und das Kreuz ist meiner Wallfahrt Zeichen,</w:t>
      </w:r>
      <w:r>
        <w:br/>
        <w:t>bis ich werd’ mein Kanaan erreichen,</w:t>
      </w:r>
      <w:r>
        <w:br/>
        <w:t xml:space="preserve">das ersehnte, liebe Vaterland. </w:t>
      </w:r>
    </w:p>
    <w:p w14:paraId="367CD3D1" w14:textId="65C424B1" w:rsidR="00264F71" w:rsidRDefault="00264F71" w:rsidP="00264F71">
      <w:pPr>
        <w:pStyle w:val="berschrift1"/>
      </w:pPr>
      <w:r>
        <w:rPr>
          <w:rStyle w:val="screen-reader-text"/>
        </w:rPr>
        <w:t>Kehre wieder!</w:t>
      </w:r>
      <w:r>
        <w:t xml:space="preserve"> </w:t>
      </w:r>
    </w:p>
    <w:p w14:paraId="3DC72EDA" w14:textId="1D303D17" w:rsidR="00264F71" w:rsidRDefault="00264F71" w:rsidP="00264F71">
      <w:pPr>
        <w:pStyle w:val="StandardWeb"/>
      </w:pPr>
      <w:r>
        <w:t>Kehre wieder, kehre wieder,</w:t>
      </w:r>
      <w:r>
        <w:br/>
        <w:t>der du dich verloren hast;</w:t>
      </w:r>
      <w:r>
        <w:br/>
        <w:t>sinke reuig bittend nieder</w:t>
      </w:r>
      <w:r>
        <w:br/>
        <w:t>vor dem Herrn mit deiner Last!</w:t>
      </w:r>
      <w:r>
        <w:br/>
        <w:t>Wie du bist, so darfst du kommen</w:t>
      </w:r>
      <w:r>
        <w:br/>
        <w:t xml:space="preserve">und wirst gnädig angenommen. </w:t>
      </w:r>
    </w:p>
    <w:p w14:paraId="1D5D3079" w14:textId="77777777" w:rsidR="00264F71" w:rsidRDefault="00264F71" w:rsidP="00264F71">
      <w:pPr>
        <w:pStyle w:val="StandardWeb"/>
      </w:pPr>
      <w:r>
        <w:t>Sieh, der Herr kommt dir entgegen,</w:t>
      </w:r>
      <w:r>
        <w:br/>
        <w:t>und sein heil’ges Wort verspricht</w:t>
      </w:r>
      <w:r>
        <w:br/>
        <w:t>dir Vergebung, Heil und Segen;</w:t>
      </w:r>
      <w:r>
        <w:br/>
        <w:t>kehre wieder, zaudre nicht!</w:t>
      </w:r>
      <w:r>
        <w:br/>
        <w:t>Kehre aus der Welt Zerstreuung</w:t>
      </w:r>
      <w:r>
        <w:br/>
        <w:t>in die Einsamkeit zurück,</w:t>
      </w:r>
      <w:r>
        <w:br/>
        <w:t>wo in geistiger Erneurung</w:t>
      </w:r>
      <w:r>
        <w:br/>
        <w:t>deiner harrt ein neues Glück,</w:t>
      </w:r>
      <w:r>
        <w:br/>
        <w:t>wo sich bald die Stürme legen,</w:t>
      </w:r>
      <w:r>
        <w:br/>
        <w:t>die das Herz so wild bewegen;</w:t>
      </w:r>
      <w:r>
        <w:br/>
        <w:t>wo des Heil’gen Geistes Mahnen</w:t>
      </w:r>
      <w:r>
        <w:br/>
        <w:t>du mit stillem Beben hörst</w:t>
      </w:r>
      <w:r>
        <w:br/>
        <w:t>und von neuem zu den Fahnen</w:t>
      </w:r>
      <w:r>
        <w:br/>
        <w:t>Jesu Christi heilig schwörst!</w:t>
      </w:r>
    </w:p>
    <w:p w14:paraId="1B194C2E" w14:textId="61D862E2" w:rsidR="00264F71" w:rsidRDefault="00264F71" w:rsidP="00264F71">
      <w:pPr>
        <w:pStyle w:val="StandardWeb"/>
      </w:pPr>
      <w:r>
        <w:t>Kehre wieder, irre Seele!</w:t>
      </w:r>
      <w:r>
        <w:br/>
        <w:t>Deines Gottes treues Herz</w:t>
      </w:r>
      <w:r>
        <w:br/>
      </w:r>
      <w:r>
        <w:lastRenderedPageBreak/>
        <w:t>beut Vergebung deinem Fehle,</w:t>
      </w:r>
      <w:r>
        <w:br/>
        <w:t xml:space="preserve">Balsam für den Sündenschmerz. </w:t>
      </w:r>
    </w:p>
    <w:p w14:paraId="348C395C" w14:textId="77777777" w:rsidR="00264F71" w:rsidRDefault="00264F71" w:rsidP="00264F71">
      <w:pPr>
        <w:pStyle w:val="StandardWeb"/>
      </w:pPr>
      <w:r>
        <w:t>Sieh auf den, der voll Erbarmen</w:t>
      </w:r>
      <w:r>
        <w:br/>
        <w:t>dir mit ausgestreckten Armen</w:t>
      </w:r>
      <w:r>
        <w:br/>
        <w:t>winket von dem Kreuzesstamme;</w:t>
      </w:r>
      <w:r>
        <w:br/>
        <w:t>kehre wieder, fürchte nicht,</w:t>
      </w:r>
      <w:r>
        <w:br/>
        <w:t>daß der Gnäd’ge dich verdamme,</w:t>
      </w:r>
      <w:r>
        <w:br/>
        <w:t>dem sein Herz voll Liebe bricht!</w:t>
      </w:r>
    </w:p>
    <w:p w14:paraId="02813E31" w14:textId="1ECB571C" w:rsidR="00264F71" w:rsidRDefault="00264F71" w:rsidP="00264F71">
      <w:pPr>
        <w:pStyle w:val="StandardWeb"/>
      </w:pPr>
      <w:r>
        <w:t>Kehre wieder; neues Leben</w:t>
      </w:r>
      <w:r>
        <w:br/>
        <w:t>trink in seiner Liebeshuld!</w:t>
      </w:r>
      <w:r>
        <w:br/>
        <w:t>Bei dem Herrn ist viel Vergeben,</w:t>
      </w:r>
      <w:r>
        <w:br/>
        <w:t xml:space="preserve">große Langmut und Geduld. </w:t>
      </w:r>
    </w:p>
    <w:p w14:paraId="333B8105" w14:textId="77777777" w:rsidR="00264F71" w:rsidRDefault="00264F71" w:rsidP="00264F71">
      <w:pPr>
        <w:pStyle w:val="StandardWeb"/>
      </w:pPr>
      <w:r>
        <w:t>Faß ein Herz zu seinem Herzen,</w:t>
      </w:r>
      <w:r>
        <w:br/>
        <w:t>er hat Trost für alle Schmerzen,</w:t>
      </w:r>
      <w:r>
        <w:br/>
        <w:t>er kann alle Wunden heilen,</w:t>
      </w:r>
      <w:r>
        <w:br/>
        <w:t>macht von allem Aussatz rein;</w:t>
      </w:r>
      <w:r>
        <w:br/>
        <w:t>darum kehre ohne Weilen</w:t>
      </w:r>
      <w:r>
        <w:br/>
        <w:t>zu ihm um und bei ihm ein!</w:t>
      </w:r>
    </w:p>
    <w:p w14:paraId="0CD15E89" w14:textId="77777777" w:rsidR="00264F71" w:rsidRDefault="00264F71" w:rsidP="00264F71">
      <w:pPr>
        <w:pStyle w:val="StandardWeb"/>
      </w:pPr>
      <w:r>
        <w:t>Kehre wieder, endlich kehre</w:t>
      </w:r>
      <w:r>
        <w:br/>
        <w:t>in der Liebe Heimat ein,</w:t>
      </w:r>
      <w:r>
        <w:br/>
        <w:t>in die Fülle aus der Leere,</w:t>
      </w:r>
      <w:r>
        <w:br/>
        <w:t>in das Wesen aus dem Schein,</w:t>
      </w:r>
      <w:r>
        <w:br/>
        <w:t>aus der Lüge in die Wahrheit,</w:t>
      </w:r>
      <w:r>
        <w:br/>
        <w:t>aus dem Dunkel in die Klarheit,</w:t>
      </w:r>
      <w:r>
        <w:br/>
        <w:t>aus dem Tode in das Leben,</w:t>
      </w:r>
      <w:r>
        <w:br/>
        <w:t>aus der Welt ins Himmelreich!</w:t>
      </w:r>
      <w:r>
        <w:br/>
        <w:t>Doch was Gott dir heut will geben,</w:t>
      </w:r>
      <w:r>
        <w:br/>
        <w:t>nimm auch heute — kehre gleich!</w:t>
      </w:r>
    </w:p>
    <w:p w14:paraId="680FDCFE" w14:textId="77777777" w:rsidR="00264F71" w:rsidRDefault="00264F71" w:rsidP="00264F71">
      <w:pPr>
        <w:pStyle w:val="berschrift1"/>
      </w:pPr>
      <w:r>
        <w:rPr>
          <w:rStyle w:val="screen-reader-text"/>
        </w:rPr>
        <w:t>Laß mich fest stehn auf dem einen Grunde</w:t>
      </w:r>
      <w:r>
        <w:t xml:space="preserve"> </w:t>
      </w:r>
    </w:p>
    <w:p w14:paraId="439DF8BB" w14:textId="29120781" w:rsidR="00264F71" w:rsidRDefault="00264F71" w:rsidP="00264F71">
      <w:pPr>
        <w:pStyle w:val="StandardWeb"/>
      </w:pPr>
      <w:r>
        <w:t>Laß mich fest stehn auf dem einen Grunde,</w:t>
      </w:r>
      <w:r>
        <w:br/>
        <w:t>Herr, der mir zu meinem Heil bereit,</w:t>
      </w:r>
      <w:r>
        <w:br/>
        <w:t>Den das heil’ge Wort aus deinem Munde</w:t>
      </w:r>
      <w:r>
        <w:br/>
        <w:t>Offenbart in dieser Gnadenzeit:</w:t>
      </w:r>
      <w:r>
        <w:br/>
        <w:t>Jesus Christus ist ins Fleisch gekommen,</w:t>
      </w:r>
      <w:r>
        <w:br/>
        <w:t>Hat die Sündenschuld auf sich genommen,</w:t>
      </w:r>
      <w:r>
        <w:br/>
        <w:t>Von der Last die Sünder zu befrein;</w:t>
      </w:r>
      <w:r>
        <w:br/>
        <w:t>Hat sein Leben in den Tod gegeben,</w:t>
      </w:r>
      <w:r>
        <w:br/>
        <w:t>Daß die Todeswürd’gen möchten leben</w:t>
      </w:r>
      <w:r>
        <w:br/>
        <w:t xml:space="preserve">Glaubend hier, dort schauend selig sein. </w:t>
      </w:r>
    </w:p>
    <w:p w14:paraId="1E5BEC76" w14:textId="110CB1E8" w:rsidR="00264F71" w:rsidRDefault="00264F71" w:rsidP="00264F71">
      <w:pPr>
        <w:pStyle w:val="StandardWeb"/>
      </w:pPr>
      <w:r>
        <w:t>Wirke selbst in mir den festen Glauben</w:t>
      </w:r>
      <w:r>
        <w:br/>
        <w:t>An dies Heil, das du gegründet, Gott!</w:t>
      </w:r>
      <w:r>
        <w:br/>
        <w:t>Laß ihn nie mir eigne Zweifel rauben,</w:t>
      </w:r>
      <w:r>
        <w:br/>
        <w:t>Nie der Menschen blinden Hohn und Spott,</w:t>
      </w:r>
      <w:r>
        <w:br/>
        <w:t xml:space="preserve">Laß wie Petrus offen mich </w:t>
      </w:r>
      <w:r w:rsidR="00FE2848">
        <w:t>gestehen</w:t>
      </w:r>
      <w:r>
        <w:t>:</w:t>
      </w:r>
      <w:r>
        <w:br/>
      </w:r>
      <w:r>
        <w:lastRenderedPageBreak/>
        <w:t>Du bist Christus! Wohin sollt‘ ich gehen,</w:t>
      </w:r>
      <w:r>
        <w:br/>
        <w:t>Lebensworte find‘ ich nur bei dir!</w:t>
      </w:r>
      <w:r>
        <w:br/>
        <w:t>Laß wie Paulus mich nur dahin streben,</w:t>
      </w:r>
      <w:r>
        <w:br/>
        <w:t>Daß du durch den Glauben mögest leben,</w:t>
      </w:r>
      <w:r>
        <w:br/>
        <w:t xml:space="preserve">Ganz allein im treuen Herzen mir. </w:t>
      </w:r>
    </w:p>
    <w:p w14:paraId="478B2C21" w14:textId="68AD7262" w:rsidR="00264F71" w:rsidRDefault="00264F71" w:rsidP="00264F71">
      <w:pPr>
        <w:pStyle w:val="StandardWeb"/>
      </w:pPr>
      <w:r>
        <w:t>Ach, entzünd und laß dann nie erkalten</w:t>
      </w:r>
      <w:r>
        <w:br/>
        <w:t>Jene Liebe, die gekrönt mit Heil,</w:t>
      </w:r>
      <w:r>
        <w:br/>
        <w:t>Doch wie die geringste Magd zu walten</w:t>
      </w:r>
      <w:r>
        <w:br/>
        <w:t>Sich erwählt als ihr bescheidnes Teil;</w:t>
      </w:r>
      <w:r>
        <w:br/>
        <w:t>Die mit sanften und bescheidnen Mienen</w:t>
      </w:r>
      <w:r>
        <w:br/>
        <w:t>Selig ist im Glauben, froh im Dienen,</w:t>
      </w:r>
      <w:r>
        <w:br/>
        <w:t>Still im Leiden, dauernd in Geduld,</w:t>
      </w:r>
      <w:r>
        <w:br/>
        <w:t>Alles trägt und glaubet, hofft und duldet,</w:t>
      </w:r>
      <w:r>
        <w:br/>
        <w:t>Sich zu allem Guten hält verschuldet</w:t>
      </w:r>
      <w:r>
        <w:br/>
        <w:t xml:space="preserve">Für den Reichtum deiner Gnad‘ und Huld. </w:t>
      </w:r>
    </w:p>
    <w:p w14:paraId="4128CFD8" w14:textId="571D5897" w:rsidR="00264F71" w:rsidRDefault="00264F71" w:rsidP="00264F71">
      <w:pPr>
        <w:pStyle w:val="StandardWeb"/>
      </w:pPr>
      <w:r>
        <w:t>Und so laß mich glaubend, liebend geben</w:t>
      </w:r>
      <w:r>
        <w:br/>
        <w:t>Wie ein Kind, geführt von deiner Hand,</w:t>
      </w:r>
      <w:r>
        <w:br/>
        <w:t>Wie ein Held dem Bösen widerstehen,</w:t>
      </w:r>
      <w:r>
        <w:br/>
        <w:t>Selbst erliegend leisten Widerstand;</w:t>
      </w:r>
      <w:r>
        <w:br/>
        <w:t>Und doch nie mich rühmen, nein, nichts weiter,</w:t>
      </w:r>
      <w:r>
        <w:br/>
        <w:t>Als vor dir ein Kind sein, still und heiter;</w:t>
      </w:r>
      <w:r>
        <w:br/>
        <w:t>Ungefangen von der Lust der Welt,</w:t>
      </w:r>
      <w:r>
        <w:br/>
        <w:t>Fest auf deine Treue mich verlassen,</w:t>
      </w:r>
      <w:r>
        <w:br/>
        <w:t>Dich so lang mit Glaubensarmen fassen,</w:t>
      </w:r>
      <w:r>
        <w:br/>
        <w:t xml:space="preserve">Bis im Tod der Glaubensschleier fällt. </w:t>
      </w:r>
    </w:p>
    <w:p w14:paraId="3CBB70E9" w14:textId="77777777" w:rsidR="00264F71" w:rsidRDefault="00264F71" w:rsidP="00264F71">
      <w:pPr>
        <w:pStyle w:val="berschrift1"/>
      </w:pPr>
      <w:r>
        <w:rPr>
          <w:rStyle w:val="screen-reader-text"/>
        </w:rPr>
        <w:t>O du schönes Weltgebäude</w:t>
      </w:r>
      <w:r>
        <w:t xml:space="preserve"> </w:t>
      </w:r>
    </w:p>
    <w:p w14:paraId="7DE77E98" w14:textId="77777777" w:rsidR="00264F71" w:rsidRDefault="00264F71" w:rsidP="00264F71">
      <w:pPr>
        <w:pStyle w:val="StandardWeb"/>
      </w:pPr>
      <w:r>
        <w:t>O du schönes Weltgebäude,</w:t>
      </w:r>
      <w:r>
        <w:br/>
        <w:t>das der Herr mit Glanz und Pracht</w:t>
      </w:r>
      <w:r>
        <w:br/>
        <w:t>uns zum Segen und zur Freude</w:t>
      </w:r>
      <w:r>
        <w:br/>
        <w:t>wunderherrlich hat gemacht!</w:t>
      </w:r>
      <w:r>
        <w:br/>
        <w:t>O wie wird in allen Stücken</w:t>
      </w:r>
      <w:r>
        <w:br/>
        <w:t>da die Liebe offenbar,</w:t>
      </w:r>
      <w:r>
        <w:br/>
        <w:t>die, den Menschen zu beglücken,</w:t>
      </w:r>
      <w:r>
        <w:br/>
        <w:t>So erfindrisch sorgsam war!</w:t>
      </w:r>
    </w:p>
    <w:p w14:paraId="34F09943" w14:textId="7592EC87" w:rsidR="00264F71" w:rsidRDefault="00264F71" w:rsidP="00264F71">
      <w:pPr>
        <w:pStyle w:val="StandardWeb"/>
      </w:pPr>
      <w:r>
        <w:t>Ja, man kann an allen Werken,</w:t>
      </w:r>
      <w:r>
        <w:br/>
        <w:t>klein und großen, nah und fern</w:t>
      </w:r>
      <w:r>
        <w:br/>
        <w:t>die verborgne Weisheit merken</w:t>
      </w:r>
      <w:r>
        <w:br/>
        <w:t>des Allgüt’gen, unsers Herrn!</w:t>
      </w:r>
      <w:r>
        <w:br/>
        <w:t>Allen ist das Königssiegel</w:t>
      </w:r>
      <w:r>
        <w:br/>
        <w:t>ihres Schöpfers aufgedrückt;</w:t>
      </w:r>
      <w:r>
        <w:br/>
        <w:t>Erd’ und Himmel sind ein Spiegel,</w:t>
      </w:r>
      <w:r>
        <w:br/>
        <w:t xml:space="preserve">drin man seine Huld erblickt. </w:t>
      </w:r>
    </w:p>
    <w:p w14:paraId="0D34658D" w14:textId="40E3E4AC" w:rsidR="00264F71" w:rsidRDefault="00264F71" w:rsidP="00264F71">
      <w:pPr>
        <w:pStyle w:val="StandardWeb"/>
      </w:pPr>
      <w:r>
        <w:t>In der Nähe, in der Ferne</w:t>
      </w:r>
      <w:r>
        <w:br/>
        <w:t>man viel tausend Zeugen trifft;</w:t>
      </w:r>
      <w:r>
        <w:br/>
        <w:t>wie die Blumen, so die Sterne</w:t>
      </w:r>
      <w:r>
        <w:br/>
      </w:r>
      <w:r>
        <w:lastRenderedPageBreak/>
        <w:t>sind ja eine heil’ge Schrift,</w:t>
      </w:r>
      <w:r>
        <w:br/>
        <w:t>die, dem Kindessinn verständlich,</w:t>
      </w:r>
      <w:r>
        <w:br/>
        <w:t>wonnevolle Kunde gibt</w:t>
      </w:r>
      <w:r>
        <w:br/>
        <w:t>von dem Gott, der uns unendlich</w:t>
      </w:r>
      <w:r>
        <w:br/>
        <w:t xml:space="preserve">segnet, labet, tröstet, liebt. </w:t>
      </w:r>
    </w:p>
    <w:p w14:paraId="2E288D44" w14:textId="77777777" w:rsidR="00264F71" w:rsidRDefault="00264F71" w:rsidP="00264F71">
      <w:pPr>
        <w:pStyle w:val="StandardWeb"/>
      </w:pPr>
      <w:r>
        <w:t>0 wie ist es schön, zu lesen</w:t>
      </w:r>
      <w:r>
        <w:br/>
        <w:t>in dem aufgeschlagnen Buch</w:t>
      </w:r>
      <w:r>
        <w:br/>
        <w:t>der Natur von jenem Wesen,</w:t>
      </w:r>
      <w:r>
        <w:br/>
        <w:t>das man niemals hoch genug</w:t>
      </w:r>
      <w:r>
        <w:br/>
        <w:t>kann erheben, preisen, loben,</w:t>
      </w:r>
      <w:r>
        <w:br/>
        <w:t>das uns liebevoll umschlingt,</w:t>
      </w:r>
      <w:r>
        <w:br/>
        <w:t>dem der Chor der Engel droben</w:t>
      </w:r>
      <w:r>
        <w:br/>
        <w:t>laut das Dreimalheilig singt!</w:t>
      </w:r>
    </w:p>
    <w:p w14:paraId="64C048A3" w14:textId="77777777" w:rsidR="00264F71" w:rsidRDefault="00264F71" w:rsidP="00264F71">
      <w:pPr>
        <w:pStyle w:val="StandardWeb"/>
      </w:pPr>
      <w:r>
        <w:t>Ja, dich kenn’ ich, Offenbarung</w:t>
      </w:r>
      <w:r>
        <w:br/>
        <w:t>meines Herrn in der Natur,</w:t>
      </w:r>
      <w:r>
        <w:br/>
        <w:t>seit aus eigener Erfahrung</w:t>
      </w:r>
      <w:r>
        <w:br/>
        <w:t>ich nicht bloß der Liebe Spur</w:t>
      </w:r>
      <w:r>
        <w:br/>
        <w:t>angedeutet, aufgeschrieben</w:t>
      </w:r>
      <w:r>
        <w:br/>
        <w:t>in den Werken seiner Hand,</w:t>
      </w:r>
      <w:r>
        <w:br/>
        <w:t>nein, ihn selbst und all sein Lieben</w:t>
      </w:r>
      <w:r>
        <w:br/>
        <w:t>wesentlich in Christo fand!</w:t>
      </w:r>
    </w:p>
    <w:p w14:paraId="57245D59" w14:textId="52622AE6" w:rsidR="00264F71" w:rsidRDefault="00264F71" w:rsidP="00264F71">
      <w:pPr>
        <w:pStyle w:val="berschrift1"/>
      </w:pPr>
      <w:r>
        <w:rPr>
          <w:rStyle w:val="screen-reader-text"/>
        </w:rPr>
        <w:t>O Jesu, meine Sonne</w:t>
      </w:r>
      <w:r>
        <w:t xml:space="preserve"> </w:t>
      </w:r>
    </w:p>
    <w:p w14:paraId="65490F49" w14:textId="7FA97863" w:rsidR="00264F71" w:rsidRDefault="00264F71" w:rsidP="00264F71">
      <w:pPr>
        <w:pStyle w:val="StandardWeb"/>
      </w:pPr>
      <w:r>
        <w:t>O Jesu, meine Sonne,</w:t>
      </w:r>
      <w:r>
        <w:br/>
        <w:t>vor der die Nacht entfleucht;</w:t>
      </w:r>
      <w:r>
        <w:br/>
        <w:t>o Jesu, meine Wonne,</w:t>
      </w:r>
      <w:r>
        <w:br/>
        <w:t>die alle Not verscheucht,</w:t>
      </w:r>
      <w:r>
        <w:br/>
        <w:t>im Herzen klingt mir täglich</w:t>
      </w:r>
      <w:r>
        <w:br/>
        <w:t>der eine helle Ton:</w:t>
      </w:r>
      <w:r>
        <w:br/>
        <w:t>Wie hast du so unsäglich geliebt,</w:t>
      </w:r>
      <w:r>
        <w:br/>
        <w:t>o Gottessohn!</w:t>
      </w:r>
    </w:p>
    <w:p w14:paraId="3EDC4CF2" w14:textId="018B0CAF" w:rsidR="00264F71" w:rsidRDefault="00264F71" w:rsidP="00264F71">
      <w:pPr>
        <w:pStyle w:val="StandardWeb"/>
      </w:pPr>
      <w:r>
        <w:t>Es faßt mich ein so tiefes,</w:t>
      </w:r>
      <w:r>
        <w:br/>
        <w:t>ein himmlisches Gefühl,</w:t>
      </w:r>
      <w:r>
        <w:br/>
        <w:t>es ist mir stets, als rief’ es:</w:t>
      </w:r>
      <w:r>
        <w:br/>
        <w:t>Hier ist dein einzig Ziel! —</w:t>
      </w:r>
      <w:r>
        <w:br/>
        <w:t>Ja, wenn mir gar nichts bliebe,</w:t>
      </w:r>
      <w:r>
        <w:br/>
        <w:t>ich gäb’ mit frohem Sinn</w:t>
      </w:r>
      <w:r>
        <w:br/>
        <w:t>um Jesu Christi Liebe</w:t>
      </w:r>
      <w:r>
        <w:br/>
        <w:t xml:space="preserve">auch noch das Letzte hin. </w:t>
      </w:r>
    </w:p>
    <w:p w14:paraId="2480A932" w14:textId="0F94D57A" w:rsidR="00264F71" w:rsidRDefault="00264F71" w:rsidP="00264F71">
      <w:pPr>
        <w:pStyle w:val="StandardWeb"/>
      </w:pPr>
      <w:r>
        <w:t>Um diese Perle wäre</w:t>
      </w:r>
      <w:r>
        <w:br/>
        <w:t>mir alles andre feil,</w:t>
      </w:r>
      <w:r>
        <w:br/>
        <w:t>selbst Hab und Gut und Ehre,</w:t>
      </w:r>
      <w:r>
        <w:br/>
        <w:t xml:space="preserve">mein ganzes Erdenteil. </w:t>
      </w:r>
      <w:r>
        <w:br/>
        <w:t>Wie gerne will ich meiden</w:t>
      </w:r>
      <w:r>
        <w:br/>
        <w:t>das alles, froh und still,</w:t>
      </w:r>
      <w:r>
        <w:br/>
      </w:r>
      <w:r>
        <w:lastRenderedPageBreak/>
        <w:t>wenn’s von dem Herrn mich scheiden</w:t>
      </w:r>
      <w:r>
        <w:br/>
        <w:t>und ihn mir rauben will!</w:t>
      </w:r>
    </w:p>
    <w:p w14:paraId="76E7AF5D" w14:textId="56C6830C" w:rsidR="00264F71" w:rsidRDefault="00264F71" w:rsidP="00264F71">
      <w:pPr>
        <w:pStyle w:val="StandardWeb"/>
      </w:pPr>
      <w:r>
        <w:t>Ich kenn’ auch gar kein Leben,</w:t>
      </w:r>
      <w:r>
        <w:br/>
        <w:t>von dir, mein Herr, getrennt;</w:t>
      </w:r>
      <w:r>
        <w:br/>
        <w:t>du bist mein einzig Leben</w:t>
      </w:r>
      <w:r>
        <w:br/>
        <w:t xml:space="preserve">und Lebenselement. </w:t>
      </w:r>
      <w:r>
        <w:br/>
        <w:t>Ich kenne gar kein Sterben,</w:t>
      </w:r>
      <w:r>
        <w:br/>
        <w:t>seitdem ich leb’ in dir;</w:t>
      </w:r>
      <w:r>
        <w:br/>
        <w:t>denn was mich könnt’ verderben:</w:t>
      </w:r>
      <w:r>
        <w:br/>
        <w:t xml:space="preserve">die Sünde, nahmst du mir. </w:t>
      </w:r>
    </w:p>
    <w:p w14:paraId="313F7893" w14:textId="28180272" w:rsidR="00264F71" w:rsidRDefault="00264F71" w:rsidP="00264F71">
      <w:pPr>
        <w:pStyle w:val="StandardWeb"/>
      </w:pPr>
      <w:r>
        <w:t>Ich weiß nichts mehr von Leiden;</w:t>
      </w:r>
      <w:r>
        <w:br/>
        <w:t>denn alles Kreuz und Leid</w:t>
      </w:r>
      <w:r>
        <w:br/>
        <w:t>kann mich von dir nicht scheiden,</w:t>
      </w:r>
      <w:r>
        <w:br/>
        <w:t xml:space="preserve">du Born der Seligkeit. </w:t>
      </w:r>
      <w:r>
        <w:br/>
        <w:t>Ja, wenn ich dich nur habe,</w:t>
      </w:r>
      <w:r>
        <w:br/>
        <w:t>dann gilt mir alles gleich;</w:t>
      </w:r>
      <w:r>
        <w:br/>
        <w:t>ich bin am Bettelstäbe</w:t>
      </w:r>
      <w:r>
        <w:br/>
        <w:t xml:space="preserve">noch wie ein König reich. </w:t>
      </w:r>
    </w:p>
    <w:p w14:paraId="6B01678E" w14:textId="5A315B91" w:rsidR="00264F71" w:rsidRDefault="00264F71" w:rsidP="00264F71">
      <w:pPr>
        <w:pStyle w:val="StandardWeb"/>
      </w:pPr>
      <w:r>
        <w:t>Ich bin schon hier auf Erden</w:t>
      </w:r>
      <w:r>
        <w:br/>
        <w:t>so selig und so leicht;</w:t>
      </w:r>
      <w:r>
        <w:br/>
        <w:t>und was wird dort erst werden,</w:t>
      </w:r>
      <w:r>
        <w:br/>
        <w:t>wo alle Schwachheit weicht!</w:t>
      </w:r>
      <w:r>
        <w:br/>
        <w:t>Das macht ein selig Sterben,</w:t>
      </w:r>
      <w:r>
        <w:br/>
        <w:t>daß ich als Gnadenlohn</w:t>
      </w:r>
      <w:r>
        <w:br/>
        <w:t>ein Königreich soll erben</w:t>
      </w:r>
      <w:r>
        <w:br/>
        <w:t>und eine ew’ge Kr</w:t>
      </w:r>
      <w:r w:rsidR="00FE2848">
        <w:t>o</w:t>
      </w:r>
      <w:r>
        <w:t xml:space="preserve">n’. </w:t>
      </w:r>
    </w:p>
    <w:p w14:paraId="2FEEAFB8" w14:textId="77777777" w:rsidR="00264F71" w:rsidRDefault="00264F71" w:rsidP="00264F71">
      <w:pPr>
        <w:pStyle w:val="StandardWeb"/>
      </w:pPr>
      <w:r>
        <w:t>O lieber Herr, so präg es</w:t>
      </w:r>
      <w:r>
        <w:br/>
        <w:t>recht meinen Sinnen ein;</w:t>
      </w:r>
      <w:r>
        <w:br/>
        <w:t>o lieber Herr, so leg es</w:t>
      </w:r>
      <w:r>
        <w:br/>
        <w:t>mir tief ins Herz hinein:</w:t>
      </w:r>
      <w:r>
        <w:br/>
        <w:t>daß ohne deine Liebe</w:t>
      </w:r>
      <w:r>
        <w:br/>
        <w:t>ich ganz verloren war’</w:t>
      </w:r>
      <w:r>
        <w:br/>
        <w:t>und ohne Hoffnung triebe</w:t>
      </w:r>
      <w:r>
        <w:br/>
        <w:t>auf wüstem Meer umher;</w:t>
      </w:r>
    </w:p>
    <w:p w14:paraId="72D7E681" w14:textId="1882F173" w:rsidR="00264F71" w:rsidRDefault="00264F71" w:rsidP="00264F71">
      <w:pPr>
        <w:pStyle w:val="StandardWeb"/>
      </w:pPr>
      <w:r>
        <w:t>doch daß du mich allmählich</w:t>
      </w:r>
      <w:r>
        <w:br/>
        <w:t>zum Hafen hast gebracht</w:t>
      </w:r>
      <w:r>
        <w:br/>
        <w:t>und mich so überselig</w:t>
      </w:r>
      <w:r>
        <w:br/>
        <w:t>aus Gnaden hast gemacht,</w:t>
      </w:r>
      <w:r>
        <w:br/>
        <w:t>daß ich vor nichts erschrecke,</w:t>
      </w:r>
      <w:r>
        <w:br/>
        <w:t>was andern schrecklich ist,</w:t>
      </w:r>
      <w:r>
        <w:br/>
        <w:t>weil ich es seh’ und schmecke,</w:t>
      </w:r>
      <w:r>
        <w:br/>
        <w:t xml:space="preserve">daß du mein Heiland bist. </w:t>
      </w:r>
    </w:p>
    <w:p w14:paraId="5741496C" w14:textId="77777777" w:rsidR="00264F71" w:rsidRDefault="00264F71" w:rsidP="00264F71">
      <w:pPr>
        <w:pStyle w:val="berschrift1"/>
      </w:pPr>
      <w:r>
        <w:rPr>
          <w:rStyle w:val="screen-reader-text"/>
        </w:rPr>
        <w:t>O selig Haus, wo man dich aufgenommen</w:t>
      </w:r>
      <w:r>
        <w:t xml:space="preserve"> </w:t>
      </w:r>
    </w:p>
    <w:p w14:paraId="7EAA9A0F" w14:textId="77777777" w:rsidR="00264F71" w:rsidRDefault="00264F71" w:rsidP="00264F71">
      <w:pPr>
        <w:pStyle w:val="StandardWeb"/>
      </w:pPr>
      <w:r>
        <w:lastRenderedPageBreak/>
        <w:t>O selig Haus, wo man dich aufgenommen,</w:t>
      </w:r>
      <w:r>
        <w:br/>
        <w:t>Du wahrer Seelenfreund, Herr Jesu Christ;</w:t>
      </w:r>
      <w:r>
        <w:br/>
        <w:t>Wo unter allen Gästen, die da kommen,</w:t>
      </w:r>
      <w:r>
        <w:br/>
        <w:t>Du der gefeiertste und liebste bist;</w:t>
      </w:r>
      <w:r>
        <w:br/>
        <w:t>Wo aller Herzen dir entgegenschlagen</w:t>
      </w:r>
      <w:r>
        <w:br/>
        <w:t>Und aller Augen freudig auf dich sehn;</w:t>
      </w:r>
      <w:r>
        <w:br/>
        <w:t>Wo aller Lippen dein Gebot erfragen</w:t>
      </w:r>
      <w:r>
        <w:br/>
        <w:t>Und alle deines Winks gewärtig stehn!</w:t>
      </w:r>
    </w:p>
    <w:p w14:paraId="71E52BE1" w14:textId="77777777" w:rsidR="00264F71" w:rsidRDefault="00264F71" w:rsidP="00264F71">
      <w:pPr>
        <w:pStyle w:val="StandardWeb"/>
      </w:pPr>
      <w:r>
        <w:t>2. O selig Haus, wo Mann und Weib in einer,</w:t>
      </w:r>
      <w:r>
        <w:br/>
        <w:t>deiner Liebe eines Geistes sind,</w:t>
      </w:r>
      <w:r>
        <w:br/>
        <w:t>Als beide eines Heils gewürdigt, keiner</w:t>
      </w:r>
      <w:r>
        <w:br/>
        <w:t>Im Glaubensgrunde anders ist gesinnt;</w:t>
      </w:r>
      <w:r>
        <w:br/>
        <w:t>Wo beide unzertrennbar an dir hangen</w:t>
      </w:r>
      <w:r>
        <w:br/>
        <w:t>In Lieb‘ und Leid, Gemach und Ungemach,</w:t>
      </w:r>
      <w:r>
        <w:br/>
        <w:t>Und nur bei dir zu bleiben stets verlangen</w:t>
      </w:r>
      <w:r>
        <w:br/>
        <w:t>An jedem guten wie am bösen Tag!</w:t>
      </w:r>
    </w:p>
    <w:p w14:paraId="7FD14F72" w14:textId="77777777" w:rsidR="00264F71" w:rsidRDefault="00264F71" w:rsidP="00264F71">
      <w:pPr>
        <w:pStyle w:val="StandardWeb"/>
      </w:pPr>
      <w:r>
        <w:t>3. O selig Haus, wo man die lieben Kleinen</w:t>
      </w:r>
      <w:r>
        <w:br/>
        <w:t>Mit Händen des Gebets ans Herz dir legt,</w:t>
      </w:r>
      <w:r>
        <w:br/>
        <w:t>Du Freund der Kinder, der sie als die Seinen</w:t>
      </w:r>
      <w:r>
        <w:br/>
        <w:t>Mit mehr als Mutterliebe hegt und pflegt;</w:t>
      </w:r>
      <w:r>
        <w:br/>
        <w:t>Wo sie zu deinen Füßen gern sich sammeln</w:t>
      </w:r>
      <w:r>
        <w:br/>
        <w:t>Und horchen deiner süßen Rede zu</w:t>
      </w:r>
      <w:r>
        <w:br/>
        <w:t>Und lernen früh dein Lob mit Freuden stammeln,</w:t>
      </w:r>
      <w:r>
        <w:br/>
        <w:t>Sich deiner freun, du lieber Heiland, du!</w:t>
      </w:r>
    </w:p>
    <w:p w14:paraId="1BE1BA3C" w14:textId="77777777" w:rsidR="00264F71" w:rsidRDefault="00264F71" w:rsidP="00264F71">
      <w:pPr>
        <w:pStyle w:val="StandardWeb"/>
      </w:pPr>
      <w:r>
        <w:t>5. O selig Haus, wo du die Freude teilest,</w:t>
      </w:r>
      <w:r>
        <w:br/>
        <w:t>Wo man bei keiner Freude dein vergißt!</w:t>
      </w:r>
      <w:r>
        <w:br/>
        <w:t>O selig Haus, wo du die Wunden heilest</w:t>
      </w:r>
      <w:r>
        <w:br/>
        <w:t>Und aller Arzt und aller Tröster bist,</w:t>
      </w:r>
      <w:r>
        <w:br/>
        <w:t>Bis jeder einst sein Tagewerk vollendet,</w:t>
      </w:r>
      <w:r>
        <w:br/>
        <w:t>Und bis sie endlich alle ziehen aus</w:t>
      </w:r>
      <w:r>
        <w:br/>
        <w:t>Dahin, woher der Vater dich gesendet,</w:t>
      </w:r>
      <w:r>
        <w:br/>
        <w:t>Ins große, freie, schöne Vaterhaus!</w:t>
      </w:r>
    </w:p>
    <w:p w14:paraId="3AAAB9E4" w14:textId="43985654" w:rsidR="00264F71" w:rsidRDefault="00264F71" w:rsidP="00264F71">
      <w:pPr>
        <w:pStyle w:val="berschrift1"/>
      </w:pPr>
      <w:r>
        <w:rPr>
          <w:rStyle w:val="screen-reader-text"/>
        </w:rPr>
        <w:t>O Vaterhand, die mich so treu geführet;</w:t>
      </w:r>
      <w:r>
        <w:t xml:space="preserve"> </w:t>
      </w:r>
    </w:p>
    <w:p w14:paraId="6B4748B8" w14:textId="77777777" w:rsidR="00264F71" w:rsidRDefault="00264F71" w:rsidP="00264F71">
      <w:pPr>
        <w:pStyle w:val="StandardWeb"/>
      </w:pPr>
      <w:r>
        <w:t>O Vaterhand, die mich so treu geführet;</w:t>
      </w:r>
      <w:r>
        <w:br/>
        <w:t>o Vaterauge, das mich treu bewacht;</w:t>
      </w:r>
      <w:r>
        <w:br/>
        <w:t>o Vaterherz, das meine Bitte rühret,</w:t>
      </w:r>
      <w:r>
        <w:br/>
        <w:t>und das mit ew’ger Liebe mein gedacht!</w:t>
      </w:r>
    </w:p>
    <w:p w14:paraId="28BDA47F" w14:textId="209136C3" w:rsidR="00264F71" w:rsidRDefault="00264F71" w:rsidP="00264F71">
      <w:pPr>
        <w:pStyle w:val="StandardWeb"/>
      </w:pPr>
      <w:r>
        <w:t>Du wollest mich denn ferner treulich leiten,</w:t>
      </w:r>
      <w:r>
        <w:br/>
        <w:t>daß ich den graden Weg zum Himmel geh’,</w:t>
      </w:r>
      <w:r>
        <w:br/>
        <w:t>und mich zum ew’gen Leben zubereiten,</w:t>
      </w:r>
      <w:r>
        <w:br/>
        <w:t xml:space="preserve">es sei durch Lieb’ und Leid, durch Wohl und Weh. </w:t>
      </w:r>
    </w:p>
    <w:p w14:paraId="0E5C541D" w14:textId="77777777" w:rsidR="00264F71" w:rsidRDefault="00264F71" w:rsidP="00264F71">
      <w:pPr>
        <w:pStyle w:val="StandardWeb"/>
      </w:pPr>
      <w:r>
        <w:t>O mein Erlöser, der für mich gestorben,</w:t>
      </w:r>
      <w:r>
        <w:br/>
        <w:t>und der mich Gott erkauft mit seinem Blut,</w:t>
      </w:r>
      <w:r>
        <w:br/>
      </w:r>
      <w:r>
        <w:lastRenderedPageBreak/>
        <w:t>der mir Vergebung aller Schuld erworben,</w:t>
      </w:r>
      <w:r>
        <w:br/>
        <w:t>daß nun mein Herz im Frieden Gottes ruht!</w:t>
      </w:r>
    </w:p>
    <w:p w14:paraId="071383F4" w14:textId="449047D6" w:rsidR="00264F71" w:rsidRDefault="00264F71" w:rsidP="00264F71">
      <w:pPr>
        <w:pStyle w:val="StandardWeb"/>
      </w:pPr>
      <w:r>
        <w:t>Du wollest mich denn immer mehr erlösen,</w:t>
      </w:r>
      <w:r>
        <w:br/>
        <w:t>von allen Banden völliger befrein,</w:t>
      </w:r>
      <w:r>
        <w:br/>
        <w:t>bei aller List und aller Macht des Bösen</w:t>
      </w:r>
      <w:r>
        <w:br/>
        <w:t xml:space="preserve">der Held, durch den ich endlich siege, sein. </w:t>
      </w:r>
    </w:p>
    <w:p w14:paraId="12B9C996" w14:textId="77777777" w:rsidR="00264F71" w:rsidRDefault="00264F71" w:rsidP="00264F71">
      <w:pPr>
        <w:pStyle w:val="StandardWeb"/>
      </w:pPr>
      <w:r>
        <w:t>0 Heil’ger Geist, der du mit sanftem Triebe</w:t>
      </w:r>
      <w:r>
        <w:br/>
        <w:t>mich strafest, tröstest, treibst und beten lehrst,</w:t>
      </w:r>
      <w:r>
        <w:br/>
        <w:t>der du den Gottesfrieden und die Liebe,</w:t>
      </w:r>
      <w:r>
        <w:br/>
        <w:t>die Hoffnung und den Glauben mir bescherst!</w:t>
      </w:r>
    </w:p>
    <w:p w14:paraId="7C773DD4" w14:textId="77777777" w:rsidR="00264F71" w:rsidRDefault="00264F71" w:rsidP="00264F71">
      <w:pPr>
        <w:pStyle w:val="StandardWeb"/>
      </w:pPr>
      <w:r>
        <w:t>Regiere mich und drücke mir den Stempel</w:t>
      </w:r>
      <w:r>
        <w:br/>
        <w:t>der Gotteskindschaft in die Seele ein,</w:t>
      </w:r>
      <w:r>
        <w:br/>
        <w:t>und laß mich meines Gottes heil’ger Tempel</w:t>
      </w:r>
      <w:r>
        <w:br/>
        <w:t>voll Stille, voll Gebet und Andacht sein!</w:t>
      </w:r>
    </w:p>
    <w:p w14:paraId="34F1735E" w14:textId="77777777" w:rsidR="00264F71" w:rsidRDefault="00264F71" w:rsidP="00264F71">
      <w:pPr>
        <w:pStyle w:val="berschrift1"/>
      </w:pPr>
      <w:r>
        <w:rPr>
          <w:rStyle w:val="screen-reader-text"/>
        </w:rPr>
        <w:t>Sehet, sehet, welche Liebe hat der Vater uns erzeigt!</w:t>
      </w:r>
      <w:r>
        <w:t xml:space="preserve"> </w:t>
      </w:r>
    </w:p>
    <w:p w14:paraId="2DE3B843" w14:textId="77777777" w:rsidR="00264F71" w:rsidRDefault="00264F71" w:rsidP="00264F71">
      <w:pPr>
        <w:pStyle w:val="StandardWeb"/>
      </w:pPr>
      <w:r>
        <w:t>Sehet, sehet, welche Liebe hat der Vater uns erzeigt!</w:t>
      </w:r>
      <w:r>
        <w:br/>
        <w:t>Sehet, wie er voll Erbarmen über uns sein Antlitz neigt!</w:t>
      </w:r>
      <w:r>
        <w:br/>
        <w:t>Seht, wie er das Allerbeste für das Allerschlechtste gibt,</w:t>
      </w:r>
      <w:r>
        <w:br/>
        <w:t>seinen Sohn für unsre Sünden; sehet, seht, wie er uns liebt!</w:t>
      </w:r>
    </w:p>
    <w:p w14:paraId="1420B763" w14:textId="77777777" w:rsidR="00264F71" w:rsidRDefault="00264F71" w:rsidP="00264F71">
      <w:pPr>
        <w:pStyle w:val="StandardWeb"/>
      </w:pPr>
      <w:r>
        <w:t>Sehet, sehet, welche Liebe unser Heiland zu uns trägt,</w:t>
      </w:r>
      <w:r>
        <w:br/>
        <w:t>wie er alles für uns leidet, selbst, daß man ans Kreuz ihn schlägt,</w:t>
      </w:r>
      <w:r>
        <w:br/>
        <w:t>wie er da auch noch den letzten Tropfen Bluts für uns vergießt!</w:t>
      </w:r>
      <w:r>
        <w:br/>
        <w:t>Sehet, sehet, ob das nicht Liebe, namenlose Liebe ist!</w:t>
      </w:r>
    </w:p>
    <w:p w14:paraId="46280AA9" w14:textId="77777777" w:rsidR="00264F71" w:rsidRDefault="00264F71" w:rsidP="00264F71">
      <w:pPr>
        <w:pStyle w:val="StandardWeb"/>
      </w:pPr>
      <w:r>
        <w:t>Sehet, sehet, welche Liebe uns erzeigt der heilge Geist,</w:t>
      </w:r>
      <w:r>
        <w:br/>
        <w:t>wie er auch den ärgsten Sünder gern zum Leben unterweist,</w:t>
      </w:r>
      <w:r>
        <w:br/>
        <w:t>wie er strafend, lehrend, tröstend immer zu den Menschen spricht!</w:t>
      </w:r>
      <w:r>
        <w:br/>
        <w:t>O wer priese solche große, dreifach große Liebe nicht!</w:t>
      </w:r>
    </w:p>
    <w:p w14:paraId="6E48AFAB" w14:textId="77777777" w:rsidR="00264F71" w:rsidRDefault="00264F71" w:rsidP="00264F71">
      <w:pPr>
        <w:pStyle w:val="berschrift1"/>
      </w:pPr>
      <w:r>
        <w:rPr>
          <w:rStyle w:val="screen-reader-text"/>
        </w:rPr>
        <w:t>Vollendet hat der Tag die Bahn</w:t>
      </w:r>
      <w:r>
        <w:t xml:space="preserve"> </w:t>
      </w:r>
    </w:p>
    <w:p w14:paraId="75882529" w14:textId="535EF182" w:rsidR="00264F71" w:rsidRDefault="00264F71" w:rsidP="00264F71">
      <w:pPr>
        <w:pStyle w:val="StandardWeb"/>
      </w:pPr>
      <w:r>
        <w:t>1. Vollendet hat der Tag die Bahn,</w:t>
      </w:r>
      <w:r>
        <w:br/>
        <w:t>sein Licht der Abend ausgetan</w:t>
      </w:r>
      <w:r>
        <w:br/>
        <w:t>und überall die dunkle Nacht</w:t>
      </w:r>
      <w:r>
        <w:br/>
        <w:t xml:space="preserve">die Zeit der Ruhe hergebracht. </w:t>
      </w:r>
      <w:r>
        <w:br/>
        <w:t>O reicher Gott, nun segne du</w:t>
      </w:r>
      <w:r>
        <w:br/>
        <w:t xml:space="preserve">uns diese Nacht zu guter Ruh. </w:t>
      </w:r>
    </w:p>
    <w:p w14:paraId="0306816C" w14:textId="20A203CE" w:rsidR="00264F71" w:rsidRDefault="00264F71" w:rsidP="00264F71">
      <w:pPr>
        <w:pStyle w:val="StandardWeb"/>
      </w:pPr>
      <w:r>
        <w:t>2. Was du uns Gutes hast beschert,</w:t>
      </w:r>
      <w:r>
        <w:br/>
        <w:t>wie du uns heut versorgt, ernährt,</w:t>
      </w:r>
      <w:r>
        <w:br/>
        <w:t>in aller Fährlichkeit beschützt,</w:t>
      </w:r>
      <w:r>
        <w:br/>
        <w:t>uns zugewendet was uns nützt:</w:t>
      </w:r>
      <w:r>
        <w:br/>
        <w:t>wir danken dafür inniglich,</w:t>
      </w:r>
      <w:r>
        <w:br/>
        <w:t xml:space="preserve">und Herz und Lippen preisen dich. </w:t>
      </w:r>
    </w:p>
    <w:p w14:paraId="2B9FB286" w14:textId="6BF85D3B" w:rsidR="00264F71" w:rsidRDefault="00264F71" w:rsidP="00264F71">
      <w:pPr>
        <w:pStyle w:val="StandardWeb"/>
      </w:pPr>
      <w:r>
        <w:lastRenderedPageBreak/>
        <w:t>3. Was aber Übles wir getan,</w:t>
      </w:r>
      <w:r>
        <w:br/>
        <w:t>das rechne uns aus Gnad nicht an!</w:t>
      </w:r>
      <w:r>
        <w:br/>
        <w:t>Wir klagen dir´s mit Reu und Schmerz</w:t>
      </w:r>
      <w:r>
        <w:br/>
        <w:t>und zeichnen unser Haus und Herz</w:t>
      </w:r>
      <w:r>
        <w:br/>
        <w:t>mit deines lieben Sohnes Blut</w:t>
      </w:r>
      <w:r>
        <w:br/>
        <w:t xml:space="preserve">zu Glaubenstrost und Glaubensmut. </w:t>
      </w:r>
    </w:p>
    <w:p w14:paraId="2890918E" w14:textId="319DA473" w:rsidR="00264F71" w:rsidRDefault="00264F71" w:rsidP="00264F71">
      <w:pPr>
        <w:pStyle w:val="StandardWeb"/>
      </w:pPr>
      <w:r>
        <w:t>4. Nun gib uns Ruhe, die erquickt,</w:t>
      </w:r>
      <w:r>
        <w:br/>
        <w:t xml:space="preserve">nach der das müde Auge blickt. </w:t>
      </w:r>
      <w:r>
        <w:br/>
        <w:t>Des Wächters Hut und Wachsamkeit,</w:t>
      </w:r>
      <w:r>
        <w:br/>
        <w:t>der Tor und Riegel Festigkeit,</w:t>
      </w:r>
      <w:r>
        <w:br/>
        <w:t>das Lager, weich und warm und dicht:</w:t>
      </w:r>
      <w:r>
        <w:br/>
        <w:t xml:space="preserve">das alles gibt die Ruhe nicht. </w:t>
      </w:r>
    </w:p>
    <w:p w14:paraId="4D2CBB05" w14:textId="3292AD08" w:rsidR="00264F71" w:rsidRDefault="00264F71" w:rsidP="00264F71">
      <w:pPr>
        <w:pStyle w:val="StandardWeb"/>
      </w:pPr>
      <w:r>
        <w:t>5. Häl</w:t>
      </w:r>
      <w:r w:rsidR="00FE2848">
        <w:t>t</w:t>
      </w:r>
      <w:r>
        <w:t>st du nicht selbst im Herzen auf</w:t>
      </w:r>
      <w:r>
        <w:br/>
        <w:t>der Sorge und Gedanken Lauf,</w:t>
      </w:r>
      <w:r>
        <w:br/>
        <w:t>so fährt er aufgeregt einher</w:t>
      </w:r>
      <w:r>
        <w:br/>
        <w:t>wie ein vom Sturm bewegtes Meer,</w:t>
      </w:r>
      <w:r>
        <w:br/>
        <w:t>und manche Stunde stiller Nacht</w:t>
      </w:r>
      <w:r>
        <w:br/>
        <w:t xml:space="preserve">wird Ruhe suchend hingebracht. </w:t>
      </w:r>
    </w:p>
    <w:p w14:paraId="480F7EC4" w14:textId="399F8FDF" w:rsidR="00264F71" w:rsidRDefault="00264F71" w:rsidP="00264F71">
      <w:pPr>
        <w:pStyle w:val="StandardWeb"/>
      </w:pPr>
      <w:r>
        <w:t>6. Drum bring du unser Herz in Ruh</w:t>
      </w:r>
      <w:r>
        <w:br/>
        <w:t>und schließ uns bald die Augen zu;</w:t>
      </w:r>
      <w:r>
        <w:br/>
        <w:t>mit deiner Güte decke uns,</w:t>
      </w:r>
      <w:r>
        <w:br/>
        <w:t xml:space="preserve">zur rechten Zeit erwecke uns. </w:t>
      </w:r>
      <w:r>
        <w:br/>
        <w:t>Dann sei dir unser Dank gebracht</w:t>
      </w:r>
      <w:r>
        <w:br/>
        <w:t>für dein Geschenk, die gute Nacht!</w:t>
      </w:r>
    </w:p>
    <w:p w14:paraId="157EF7C7" w14:textId="24FA5695" w:rsidR="00264F71" w:rsidRDefault="00264F71" w:rsidP="00264F71">
      <w:pPr>
        <w:pStyle w:val="StandardWeb"/>
      </w:pPr>
      <w:r>
        <w:t>Text: Philipp Spitta (1801–1859)</w:t>
      </w:r>
      <w:r>
        <w:br/>
        <w:t>Melodie: Leipzig 1539 (Vater unser im Himmelreich)</w:t>
      </w:r>
      <w:r>
        <w:br/>
        <w:t>Quelle: GB Württemberg 1912. Nr. 83</w:t>
      </w:r>
    </w:p>
    <w:p w14:paraId="03BB68D2" w14:textId="77777777" w:rsidR="00264F71" w:rsidRDefault="00264F71" w:rsidP="00264F71">
      <w:pPr>
        <w:pStyle w:val="berschrift1"/>
      </w:pPr>
      <w:r>
        <w:rPr>
          <w:rStyle w:val="screen-reader-text"/>
        </w:rPr>
        <w:t>Wandle leuchtender und schöner</w:t>
      </w:r>
      <w:r>
        <w:t xml:space="preserve"> </w:t>
      </w:r>
    </w:p>
    <w:p w14:paraId="47B0F410" w14:textId="0248512B" w:rsidR="00264F71" w:rsidRDefault="00264F71" w:rsidP="00264F71">
      <w:pPr>
        <w:pStyle w:val="StandardWeb"/>
      </w:pPr>
      <w:r>
        <w:t>Wandle leuchtender und schöner,</w:t>
      </w:r>
      <w:r>
        <w:br/>
        <w:t>Ostersonne, deinen Lauf;</w:t>
      </w:r>
      <w:r>
        <w:br/>
        <w:t>denn dein Herr und mein Versöhner</w:t>
      </w:r>
      <w:r>
        <w:br/>
        <w:t xml:space="preserve">stieg aus seinem Grabe auf. </w:t>
      </w:r>
    </w:p>
    <w:p w14:paraId="6A8FF75B" w14:textId="66933531" w:rsidR="00264F71" w:rsidRDefault="00264F71" w:rsidP="00264F71">
      <w:pPr>
        <w:pStyle w:val="StandardWeb"/>
      </w:pPr>
      <w:r>
        <w:t>Als das Haupt er sterbend beugte,</w:t>
      </w:r>
      <w:r>
        <w:br/>
        <w:t>bargst du dich in mächtgem Flor;</w:t>
      </w:r>
      <w:r>
        <w:br/>
        <w:t>doch jetzt komm hervor und leuchte,</w:t>
      </w:r>
      <w:r>
        <w:br/>
        <w:t xml:space="preserve">denn auch er stieg längst empor. </w:t>
      </w:r>
    </w:p>
    <w:p w14:paraId="30114D54" w14:textId="39088F1B" w:rsidR="00264F71" w:rsidRDefault="00264F71" w:rsidP="00264F71">
      <w:pPr>
        <w:pStyle w:val="StandardWeb"/>
      </w:pPr>
      <w:r>
        <w:t>Erde, breite deinen Frieden</w:t>
      </w:r>
      <w:r>
        <w:br/>
        <w:t>unter deinem Himmel aus;</w:t>
      </w:r>
      <w:r>
        <w:br/>
        <w:t>denn dein Herr ist nicht geschieden,</w:t>
      </w:r>
      <w:r>
        <w:br/>
        <w:t xml:space="preserve">er zerbrach des Todes Haus. </w:t>
      </w:r>
    </w:p>
    <w:p w14:paraId="22D05F3E" w14:textId="77777777" w:rsidR="00264F71" w:rsidRDefault="00264F71" w:rsidP="00264F71">
      <w:pPr>
        <w:pStyle w:val="StandardWeb"/>
      </w:pPr>
      <w:r>
        <w:t>Deine starken Felsen bebten,</w:t>
      </w:r>
      <w:r>
        <w:br/>
        <w:t>als er seinen Geist verhaucht;</w:t>
      </w:r>
      <w:r>
        <w:br/>
      </w:r>
      <w:r>
        <w:lastRenderedPageBreak/>
        <w:t>grüße nun den Neubelebten,</w:t>
      </w:r>
      <w:r>
        <w:br/>
        <w:t>wonnevoll in Licht getaucht!</w:t>
      </w:r>
    </w:p>
    <w:p w14:paraId="2EE28B31" w14:textId="77777777" w:rsidR="00264F71" w:rsidRDefault="00264F71" w:rsidP="00264F71">
      <w:pPr>
        <w:pStyle w:val="StandardWeb"/>
      </w:pPr>
      <w:r>
        <w:t>Doch du selber, meine Seele,</w:t>
      </w:r>
      <w:r>
        <w:br/>
        <w:t>sag, wie feierst du den Tag,</w:t>
      </w:r>
      <w:r>
        <w:br/>
        <w:t>da der Herr des Grabes Höhle</w:t>
      </w:r>
      <w:r>
        <w:br/>
        <w:t>mit gewalt’gem Arm durchbrach?</w:t>
      </w:r>
    </w:p>
    <w:p w14:paraId="44029D15" w14:textId="77777777" w:rsidR="00264F71" w:rsidRDefault="00264F71" w:rsidP="00264F71">
      <w:pPr>
        <w:pStyle w:val="StandardWeb"/>
      </w:pPr>
      <w:r>
        <w:t>Feierst du sein Auferstehen</w:t>
      </w:r>
      <w:r>
        <w:br/>
        <w:t>auch in rechter Osterfreud’?</w:t>
      </w:r>
      <w:r>
        <w:br/>
        <w:t>Kann man an dir selber sehen,</w:t>
      </w:r>
      <w:r>
        <w:br/>
        <w:t>welch ein hoher Festtag heut?</w:t>
      </w:r>
    </w:p>
    <w:p w14:paraId="33511701" w14:textId="77777777" w:rsidR="00264F71" w:rsidRDefault="00264F71" w:rsidP="00264F71">
      <w:pPr>
        <w:pStyle w:val="StandardWeb"/>
      </w:pPr>
      <w:r>
        <w:t>Bist du mit ihm auferstanden</w:t>
      </w:r>
      <w:r>
        <w:br/>
        <w:t>aus der Sünde Todesnacht?</w:t>
      </w:r>
      <w:r>
        <w:br/>
        <w:t>Hast du dich von ihren Banden</w:t>
      </w:r>
      <w:r>
        <w:br/>
        <w:t>losgerungen, frei gemacht?</w:t>
      </w:r>
    </w:p>
    <w:p w14:paraId="48EC5C2D" w14:textId="77777777" w:rsidR="00264F71" w:rsidRDefault="00264F71" w:rsidP="00264F71">
      <w:pPr>
        <w:pStyle w:val="StandardWeb"/>
      </w:pPr>
      <w:r>
        <w:t>Oder liegst du noch verborgen</w:t>
      </w:r>
      <w:r>
        <w:br/>
        <w:t>und in deinen Sünden tot?</w:t>
      </w:r>
      <w:r>
        <w:br/>
        <w:t>Kündet deinen Ostermorgen</w:t>
      </w:r>
      <w:r>
        <w:br/>
        <w:t>noch kein helles Morgenrot?</w:t>
      </w:r>
    </w:p>
    <w:p w14:paraId="2E9909E2" w14:textId="77777777" w:rsidR="00264F71" w:rsidRDefault="00264F71" w:rsidP="00264F71">
      <w:pPr>
        <w:pStyle w:val="StandardWeb"/>
      </w:pPr>
      <w:r>
        <w:t>0 dann laß dich nicht bedecken</w:t>
      </w:r>
      <w:r>
        <w:br/>
        <w:t>länger mehr die finstre Nacht!</w:t>
      </w:r>
      <w:r>
        <w:br/>
        <w:t>Sieh, dein Herr ist, dich zu wecken,</w:t>
      </w:r>
      <w:r>
        <w:br/>
        <w:t>von dem Tode auferwacht!</w:t>
      </w:r>
    </w:p>
    <w:p w14:paraId="401CED48" w14:textId="77777777" w:rsidR="00264F71" w:rsidRDefault="00264F71" w:rsidP="00264F71">
      <w:pPr>
        <w:pStyle w:val="StandardWeb"/>
      </w:pPr>
      <w:r>
        <w:t>Komm, vom Schlaf dich zu erheben,</w:t>
      </w:r>
      <w:r>
        <w:br/>
        <w:t>komm, der Fürst des Lebens ruft,</w:t>
      </w:r>
      <w:r>
        <w:br/>
        <w:t>wache auf zum neuen Leben,</w:t>
      </w:r>
      <w:r>
        <w:br/>
        <w:t>steig herauf aus deiner Gruft!</w:t>
      </w:r>
    </w:p>
    <w:p w14:paraId="30C7B641" w14:textId="77777777" w:rsidR="00264F71" w:rsidRDefault="00264F71" w:rsidP="00264F71">
      <w:pPr>
        <w:pStyle w:val="StandardWeb"/>
      </w:pPr>
      <w:r>
        <w:t>Sieh, er reicht dir hilfreich, gnädig</w:t>
      </w:r>
      <w:r>
        <w:br/>
        <w:t>die durchbohrten Hände hin,</w:t>
      </w:r>
      <w:r>
        <w:br/>
        <w:t>macht dich der Betäubung ledig,</w:t>
      </w:r>
      <w:r>
        <w:br/>
        <w:t>weckt mit Liebesruf den Sinn!</w:t>
      </w:r>
    </w:p>
    <w:p w14:paraId="78A79FF2" w14:textId="77777777" w:rsidR="00264F71" w:rsidRDefault="00264F71" w:rsidP="00264F71">
      <w:pPr>
        <w:pStyle w:val="StandardWeb"/>
      </w:pPr>
      <w:r>
        <w:t>Keine Strafe sollst du scheuen,</w:t>
      </w:r>
      <w:r>
        <w:br/>
        <w:t>darum bleibe nicht zurück,</w:t>
      </w:r>
      <w:r>
        <w:br/>
        <w:t>raff dich auf, dich zu erfreuen</w:t>
      </w:r>
      <w:r>
        <w:br/>
        <w:t>an des neuen Lebens Glück!</w:t>
      </w:r>
    </w:p>
    <w:p w14:paraId="51AFF9EE" w14:textId="138C286E" w:rsidR="00264F71" w:rsidRDefault="00264F71" w:rsidP="00264F71">
      <w:pPr>
        <w:pStyle w:val="StandardWeb"/>
      </w:pPr>
      <w:r>
        <w:t>Steig empor zum neuen Leben;</w:t>
      </w:r>
      <w:r>
        <w:br/>
        <w:t xml:space="preserve">denn du schliefest lang genug. </w:t>
      </w:r>
      <w:r>
        <w:br/>
        <w:t>Kraft zum Leben wird dir geben,</w:t>
      </w:r>
      <w:r>
        <w:br/>
        <w:t xml:space="preserve">der für dich den Tod ertrug. </w:t>
      </w:r>
    </w:p>
    <w:p w14:paraId="6713F268" w14:textId="76953AB7" w:rsidR="00264F71" w:rsidRDefault="00264F71" w:rsidP="00264F71">
      <w:pPr>
        <w:pStyle w:val="StandardWeb"/>
      </w:pPr>
      <w:r>
        <w:t>Fang nur an, erst aufzustehen,</w:t>
      </w:r>
      <w:r>
        <w:br/>
        <w:t>fühlst du dich auch noch so matt;</w:t>
      </w:r>
      <w:r>
        <w:br/>
      </w:r>
      <w:r>
        <w:lastRenderedPageBreak/>
        <w:t>der wird dir zur Seite gehen,</w:t>
      </w:r>
      <w:r>
        <w:br/>
        <w:t xml:space="preserve">der dich auferwecket hat. </w:t>
      </w:r>
    </w:p>
    <w:p w14:paraId="03475C8C" w14:textId="050BF190" w:rsidR="00264F71" w:rsidRDefault="00264F71" w:rsidP="00264F71">
      <w:pPr>
        <w:pStyle w:val="StandardWeb"/>
      </w:pPr>
      <w:r>
        <w:t>O bedenke und erwäge,</w:t>
      </w:r>
      <w:r>
        <w:br/>
        <w:t>wie du gehn magst, nicht so lang;</w:t>
      </w:r>
      <w:r>
        <w:br/>
        <w:t>solch Bedenken macht nur träge,</w:t>
      </w:r>
      <w:r>
        <w:br/>
        <w:t xml:space="preserve">macht dich mehr noch schwach und krank. </w:t>
      </w:r>
    </w:p>
    <w:p w14:paraId="63B61563" w14:textId="2641DADB" w:rsidR="00264F71" w:rsidRDefault="00264F71" w:rsidP="00264F71">
      <w:pPr>
        <w:pStyle w:val="StandardWeb"/>
      </w:pPr>
      <w:r>
        <w:t>Keine Hilfe wird versagen</w:t>
      </w:r>
      <w:r>
        <w:br/>
        <w:t>er, wenn du nur erst begannst,</w:t>
      </w:r>
      <w:r>
        <w:br/>
        <w:t>wird dich auf den Armen tragen,</w:t>
      </w:r>
      <w:r>
        <w:br/>
        <w:t xml:space="preserve">wo du selbst nicht gehen kannst. </w:t>
      </w:r>
    </w:p>
    <w:p w14:paraId="5B5F6F73" w14:textId="77777777" w:rsidR="00264F71" w:rsidRDefault="00264F71" w:rsidP="00264F71">
      <w:pPr>
        <w:pStyle w:val="StandardWeb"/>
      </w:pPr>
      <w:r>
        <w:t>Sieh, dein Herr Ist auferstanden,</w:t>
      </w:r>
      <w:r>
        <w:br/>
        <w:t>daß du könntest auferstehn,</w:t>
      </w:r>
      <w:r>
        <w:br/>
        <w:t>aus der Sünde Haft und Banden</w:t>
      </w:r>
      <w:r>
        <w:br/>
        <w:t>in die schönste Freiheit gehn!</w:t>
      </w:r>
    </w:p>
    <w:p w14:paraId="7743829D" w14:textId="0B5D360A" w:rsidR="00264F71" w:rsidRDefault="00264F71" w:rsidP="00264F71">
      <w:pPr>
        <w:pStyle w:val="StandardWeb"/>
      </w:pPr>
      <w:r>
        <w:t>Willst du ihm dich nur ergeben,</w:t>
      </w:r>
      <w:r>
        <w:br/>
        <w:t>streift er deine Ketten ab,</w:t>
      </w:r>
      <w:r>
        <w:br/>
        <w:t>und du siehst dein altes Leben</w:t>
      </w:r>
      <w:r>
        <w:br/>
        <w:t xml:space="preserve">hinter dir als leeres Grab. </w:t>
      </w:r>
    </w:p>
    <w:p w14:paraId="7C0F828C" w14:textId="77777777" w:rsidR="00264F71" w:rsidRDefault="00264F71" w:rsidP="00264F71">
      <w:pPr>
        <w:pStyle w:val="berschrift1"/>
      </w:pPr>
      <w:r>
        <w:rPr>
          <w:rStyle w:val="screen-reader-text"/>
        </w:rPr>
        <w:t>Was in dem Herrn du tust</w:t>
      </w:r>
      <w:r>
        <w:t xml:space="preserve"> </w:t>
      </w:r>
    </w:p>
    <w:p w14:paraId="7A1033A3" w14:textId="77777777" w:rsidR="00264F71" w:rsidRDefault="00264F71" w:rsidP="00264F71">
      <w:pPr>
        <w:pStyle w:val="StandardWeb"/>
      </w:pPr>
      <w:r>
        <w:t>Was in dem Herrn du tust, das wird gelingen,</w:t>
      </w:r>
      <w:r>
        <w:br/>
        <w:t xml:space="preserve">Die Ehre Ihm, dann ist der Segen dein. </w:t>
      </w:r>
      <w:r>
        <w:br/>
        <w:t>Er gibt das rechte Wollen und Vollbringen,</w:t>
      </w:r>
      <w:r>
        <w:br/>
        <w:t>Er will im Großen stets wie im Geringen</w:t>
      </w:r>
      <w:r>
        <w:br/>
        <w:t xml:space="preserve">Der Herr und Schöpfer aller Werke sein. </w:t>
      </w:r>
      <w:r>
        <w:br/>
        <w:t>Die Händ‘ ans Werk, die Herzen himmelan,</w:t>
      </w:r>
      <w:r>
        <w:br/>
        <w:t xml:space="preserve">So wird allein ein gutes Werk getan. </w:t>
      </w:r>
    </w:p>
    <w:p w14:paraId="5A99DAF1" w14:textId="77777777" w:rsidR="00264F71" w:rsidRDefault="00264F71" w:rsidP="00264F71">
      <w:pPr>
        <w:pStyle w:val="StandardWeb"/>
      </w:pPr>
      <w:r>
        <w:t>Es ist auch vor dem Herrn nichts so geringe,</w:t>
      </w:r>
      <w:r>
        <w:br/>
        <w:t>Daß Er nicht hilfreich dir zur Seite steh‘,</w:t>
      </w:r>
      <w:r>
        <w:br/>
        <w:t>Die Kräfte gebe, daß es wohl gelinge,</w:t>
      </w:r>
      <w:r>
        <w:br/>
        <w:t>Und selbst zu einem solchen End‘ es bringe,</w:t>
      </w:r>
      <w:r>
        <w:br/>
        <w:t xml:space="preserve">Daran dein Auge seine Freude seh‘. </w:t>
      </w:r>
      <w:r>
        <w:br/>
        <w:t>Rufst du bei allem Seinen Beistand an,</w:t>
      </w:r>
      <w:r>
        <w:br/>
        <w:t xml:space="preserve">Dann wird auch alles herrlich abgetan. </w:t>
      </w:r>
    </w:p>
    <w:p w14:paraId="5B712A96" w14:textId="77777777" w:rsidR="00264F71" w:rsidRDefault="00264F71" w:rsidP="00264F71">
      <w:pPr>
        <w:pStyle w:val="StandardWeb"/>
      </w:pPr>
      <w:r>
        <w:t>Er weiß das Herz in Freude zu erhalten,</w:t>
      </w:r>
      <w:r>
        <w:br/>
        <w:t>Scheint dir die Arbeit mühevoll und schwer;</w:t>
      </w:r>
      <w:r>
        <w:br/>
        <w:t>Er läßt dich nicht beim kalten Werk erkalten,</w:t>
      </w:r>
      <w:r>
        <w:br/>
        <w:t>Scheucht von der Stirn des Unmuts trübe Falten,</w:t>
      </w:r>
      <w:r>
        <w:br/>
        <w:t>Er gibt Geduld, gibt Fleiß und noch viel mehr;</w:t>
      </w:r>
      <w:r>
        <w:br/>
        <w:t>Das Kleinste, was dem Kleinsten du getan,</w:t>
      </w:r>
      <w:r>
        <w:br/>
        <w:t xml:space="preserve">Sieht Er, als ob es Ihm geschehen, an. </w:t>
      </w:r>
    </w:p>
    <w:p w14:paraId="1F7BB0EF" w14:textId="77777777" w:rsidR="00264F71" w:rsidRDefault="00264F71" w:rsidP="00264F71">
      <w:pPr>
        <w:pStyle w:val="StandardWeb"/>
      </w:pPr>
      <w:r>
        <w:t>Und ist Er bei dir, dann zerstreut Er nimmer</w:t>
      </w:r>
      <w:r>
        <w:br/>
        <w:t>Die Kräfte dir, o nein, Er sammelt sie;</w:t>
      </w:r>
      <w:r>
        <w:br/>
      </w:r>
      <w:r>
        <w:lastRenderedPageBreak/>
        <w:t>Verbreitet einen freudenhellen Schimmer</w:t>
      </w:r>
      <w:r>
        <w:br/>
        <w:t>Auf deiner Hände Werke, daß dir immer</w:t>
      </w:r>
      <w:r>
        <w:br/>
        <w:t>Zur Lust die Last, zur Freude wird die Müh‘,</w:t>
      </w:r>
      <w:r>
        <w:br/>
        <w:t>Für das, was deine Hand mit Ihm getan,</w:t>
      </w:r>
      <w:r>
        <w:br/>
        <w:t xml:space="preserve">Wird stets dein Herz von Ihm den Lohn empfahn. </w:t>
      </w:r>
    </w:p>
    <w:p w14:paraId="673F7EA3" w14:textId="77777777" w:rsidR="00264F71" w:rsidRDefault="00264F71" w:rsidP="00264F71">
      <w:pPr>
        <w:pStyle w:val="StandardWeb"/>
      </w:pPr>
      <w:r>
        <w:t>Wie selig ist’s, vor Augen Ihn zu haben,</w:t>
      </w:r>
      <w:r>
        <w:br/>
        <w:t>Mit Ihm zu reden jetzt und allezeit,</w:t>
      </w:r>
      <w:r>
        <w:br/>
        <w:t>An Seinem Zuspruch Herz und Sinn zu laben,</w:t>
      </w:r>
      <w:r>
        <w:br/>
        <w:t>Sich zu getrösten Seiner Gnadengaben,</w:t>
      </w:r>
      <w:r>
        <w:br/>
        <w:t>Stets froh zu sein bei Seiner Freundlichkeit,</w:t>
      </w:r>
      <w:r>
        <w:br/>
        <w:t>So froh, daß es die Welt nicht fassen kann,</w:t>
      </w:r>
      <w:r>
        <w:br/>
        <w:t xml:space="preserve">Wie leicht du deine Arbeit abgetan. </w:t>
      </w:r>
    </w:p>
    <w:p w14:paraId="09795E7D" w14:textId="77777777" w:rsidR="00264F71" w:rsidRDefault="00264F71" w:rsidP="00264F71">
      <w:pPr>
        <w:pStyle w:val="berschrift1"/>
      </w:pPr>
      <w:r>
        <w:t xml:space="preserve">Wer gibt Leben, das genüget </w:t>
      </w:r>
    </w:p>
    <w:p w14:paraId="102AA513" w14:textId="77777777" w:rsidR="00264F71" w:rsidRDefault="00264F71" w:rsidP="00264F71">
      <w:pPr>
        <w:pStyle w:val="StandardWeb"/>
      </w:pPr>
      <w:r>
        <w:t>Wer gibt Leben, das genüget?</w:t>
      </w:r>
      <w:r>
        <w:br/>
        <w:t>Wer gibt Freud‘ in Traurigkeit,</w:t>
      </w:r>
      <w:r>
        <w:br/>
        <w:t>und mit allem, was Gott füget,</w:t>
      </w:r>
      <w:r>
        <w:br/>
        <w:t>völlige Zufriedenheit?</w:t>
      </w:r>
      <w:r>
        <w:br/>
        <w:t>Wer gibt kindliches Vertrauen,</w:t>
      </w:r>
      <w:r>
        <w:br/>
        <w:t>legt uns in des Vaters Schoß,</w:t>
      </w:r>
      <w:r>
        <w:br/>
        <w:t>macht uns eitler Sorgen los,</w:t>
      </w:r>
      <w:r>
        <w:br/>
        <w:t>läßt uns Gottes Wunder schauen?</w:t>
      </w:r>
      <w:r>
        <w:br/>
        <w:t>Freu dich, dein Jesus Christ</w:t>
      </w:r>
      <w:r>
        <w:br/>
        <w:t xml:space="preserve">solcher Gnaden Geber ist. </w:t>
      </w:r>
    </w:p>
    <w:p w14:paraId="4F0B7E34" w14:textId="77777777" w:rsidR="00264F71" w:rsidRDefault="00264F71" w:rsidP="00264F71">
      <w:pPr>
        <w:pStyle w:val="StandardWeb"/>
      </w:pPr>
      <w:r>
        <w:t>Wer gibt Sinn der Gotteskinder;</w:t>
      </w:r>
      <w:r>
        <w:br/>
        <w:t>Demut, die ihr Nichts erwägt;</w:t>
      </w:r>
      <w:r>
        <w:br/>
        <w:t>Sanftmut, die den Pfeil des Spottes</w:t>
      </w:r>
      <w:r>
        <w:br/>
        <w:t>ungereizt zur Seite legt;</w:t>
      </w:r>
      <w:r>
        <w:br/>
        <w:t>Liebe, die kein Opfer scheut,</w:t>
      </w:r>
      <w:r>
        <w:br/>
        <w:t>der das Geben Seligkeit,</w:t>
      </w:r>
      <w:r>
        <w:br/>
        <w:t>die zu allem Dienst bereit,</w:t>
      </w:r>
      <w:r>
        <w:br/>
        <w:t>mit dem Fröhlichen sich freuet?</w:t>
      </w:r>
      <w:r>
        <w:br/>
        <w:t>Danke Gott, dein Jesus Christ</w:t>
      </w:r>
      <w:r>
        <w:br/>
        <w:t xml:space="preserve">solcher Gnaden Geber ist. </w:t>
      </w:r>
    </w:p>
    <w:p w14:paraId="06F5627E" w14:textId="77777777" w:rsidR="00264F71" w:rsidRDefault="00264F71" w:rsidP="00264F71">
      <w:pPr>
        <w:pStyle w:val="StandardWeb"/>
      </w:pPr>
      <w:r>
        <w:t>O du einer, der du allen</w:t>
      </w:r>
      <w:r>
        <w:br/>
        <w:t>alles gibst und alles bist,</w:t>
      </w:r>
      <w:r>
        <w:br/>
        <w:t>weil nach Gottes Wohlgefallen</w:t>
      </w:r>
      <w:r>
        <w:br/>
        <w:t>alle Fülle in dir ist!</w:t>
      </w:r>
      <w:r>
        <w:br/>
        <w:t>Alle hast du eingeladen,</w:t>
      </w:r>
      <w:r>
        <w:br/>
        <w:t>alle sollen zu dir nahn,</w:t>
      </w:r>
      <w:r>
        <w:br/>
        <w:t>allen hast du aufgetan</w:t>
      </w:r>
      <w:r>
        <w:br/>
        <w:t>solche Fülle deiner Gnaden!</w:t>
      </w:r>
      <w:r>
        <w:br/>
        <w:t>Selig, wer es recht genießt,</w:t>
      </w:r>
      <w:r>
        <w:br/>
        <w:t xml:space="preserve">was du gibst und was du bist. </w:t>
      </w:r>
    </w:p>
    <w:p w14:paraId="1E8D8890" w14:textId="77777777" w:rsidR="00264F71" w:rsidRDefault="00264F71" w:rsidP="00264F71">
      <w:pPr>
        <w:pStyle w:val="berschrift1"/>
      </w:pPr>
      <w:r>
        <w:rPr>
          <w:rStyle w:val="screen-reader-text"/>
        </w:rPr>
        <w:t>Wie ist der Abend so traulich</w:t>
      </w:r>
      <w:r>
        <w:t xml:space="preserve"> </w:t>
      </w:r>
    </w:p>
    <w:p w14:paraId="36BCC3CC" w14:textId="77777777" w:rsidR="00264F71" w:rsidRDefault="00264F71" w:rsidP="00264F71">
      <w:pPr>
        <w:pStyle w:val="StandardWeb"/>
      </w:pPr>
      <w:r>
        <w:lastRenderedPageBreak/>
        <w:t>Wie ist der Abend so traulich,</w:t>
      </w:r>
      <w:r>
        <w:br/>
        <w:t>Wie lächelnd der Tag verschied;</w:t>
      </w:r>
      <w:r>
        <w:br/>
        <w:t>Wie singen so herzlich erbaulich</w:t>
      </w:r>
      <w:r>
        <w:br/>
        <w:t>Die Vögel ihr Abendlied!</w:t>
      </w:r>
    </w:p>
    <w:p w14:paraId="02B02787" w14:textId="108E5FB8" w:rsidR="00264F71" w:rsidRDefault="00264F71" w:rsidP="00264F71">
      <w:pPr>
        <w:pStyle w:val="StandardWeb"/>
      </w:pPr>
      <w:r>
        <w:t>Die Blumen müssen wohl schweigen,</w:t>
      </w:r>
      <w:r>
        <w:br/>
        <w:t>Kein Ton ist Blumen bescheert,</w:t>
      </w:r>
      <w:r>
        <w:br/>
        <w:t>Doch, stille Beter, neigen</w:t>
      </w:r>
      <w:r>
        <w:br/>
        <w:t xml:space="preserve">Sie all das Haupt zur Erd‘. </w:t>
      </w:r>
    </w:p>
    <w:p w14:paraId="3AE92548" w14:textId="2DFBBC98" w:rsidR="00264F71" w:rsidRDefault="00264F71" w:rsidP="00264F71">
      <w:pPr>
        <w:pStyle w:val="StandardWeb"/>
      </w:pPr>
      <w:r>
        <w:t>Wohin ich geh und schaue,</w:t>
      </w:r>
      <w:r>
        <w:br/>
        <w:t>Ist Abendandacht. Im Strom</w:t>
      </w:r>
      <w:r>
        <w:br/>
        <w:t>Spiegelt sich auch der blaue,</w:t>
      </w:r>
      <w:r>
        <w:br/>
        <w:t xml:space="preserve">Prächtige Himmelsdom. </w:t>
      </w:r>
    </w:p>
    <w:p w14:paraId="1D4820B0" w14:textId="77777777" w:rsidR="00264F71" w:rsidRDefault="00264F71" w:rsidP="00264F71">
      <w:pPr>
        <w:pStyle w:val="StandardWeb"/>
      </w:pPr>
      <w:r>
        <w:t>Und alles betet lebendig</w:t>
      </w:r>
      <w:r>
        <w:br/>
        <w:t>Um eine selige Ruh‘,</w:t>
      </w:r>
      <w:r>
        <w:br/>
        <w:t>Und alles mahnt mich inständig:</w:t>
      </w:r>
      <w:r>
        <w:br/>
        <w:t>O Menschenkind, bete auch du!</w:t>
      </w:r>
    </w:p>
    <w:p w14:paraId="755B3291" w14:textId="77777777" w:rsidR="00264F71" w:rsidRDefault="00264F71" w:rsidP="00264F71">
      <w:pPr>
        <w:pStyle w:val="berschrift1"/>
      </w:pPr>
      <w:r>
        <w:rPr>
          <w:rStyle w:val="screen-reader-text"/>
        </w:rPr>
        <w:t>Wie wird uns sein</w:t>
      </w:r>
      <w:r>
        <w:t xml:space="preserve"> </w:t>
      </w:r>
    </w:p>
    <w:p w14:paraId="46AFD867" w14:textId="77777777" w:rsidR="00264F71" w:rsidRDefault="00264F71" w:rsidP="00264F71">
      <w:pPr>
        <w:pStyle w:val="StandardWeb"/>
      </w:pPr>
      <w:r>
        <w:t>Wie wird uns sein, wenn endlich nach dem schweren,</w:t>
      </w:r>
      <w:r>
        <w:br/>
        <w:t>doch nach dem letzten ausgekämpften Streit</w:t>
      </w:r>
      <w:r>
        <w:br/>
        <w:t>wir aus der Fremde in die Heimat kehren</w:t>
      </w:r>
      <w:r>
        <w:br/>
        <w:t>und einziehn in das Tor der Ewigkeit;</w:t>
      </w:r>
      <w:r>
        <w:br/>
        <w:t>wenn wir den letzten Staub von unsern Füßen,</w:t>
      </w:r>
      <w:r>
        <w:br/>
        <w:t>den letzten Schweiß vom Angesicht gewischt</w:t>
      </w:r>
      <w:r>
        <w:br/>
        <w:t>und in der Nähe sehen und begrüßen,</w:t>
      </w:r>
      <w:r>
        <w:br/>
        <w:t>was oft den Mut im Pilgertal erfrischt!</w:t>
      </w:r>
    </w:p>
    <w:p w14:paraId="630DC30E" w14:textId="77777777" w:rsidR="00264F71" w:rsidRDefault="00264F71" w:rsidP="00264F71">
      <w:pPr>
        <w:pStyle w:val="StandardWeb"/>
      </w:pPr>
      <w:r>
        <w:t>Wie wird uns sein, wenn wir vom hellen Strahle</w:t>
      </w:r>
      <w:r>
        <w:br/>
        <w:t>des ew’gen Lichtes übergossen stehn</w:t>
      </w:r>
      <w:r>
        <w:br/>
        <w:t>und, o der Wonne! Dann zum ersten Male</w:t>
      </w:r>
      <w:r>
        <w:br/>
        <w:t>uns frei und rein von aller Sünde sehn;</w:t>
      </w:r>
      <w:r>
        <w:br/>
        <w:t>wenn wir durch keinen Makel ausgeschlossen</w:t>
      </w:r>
      <w:r>
        <w:br/>
        <w:t>und nicht zurückgescheucht von Schuld und Pein,</w:t>
      </w:r>
      <w:r>
        <w:br/>
        <w:t>als Himmelsbürger, Gottes Hausgenossen,</w:t>
      </w:r>
      <w:r>
        <w:br/>
        <w:t>eintreten dürfen in der Sel’gen Reih’n!</w:t>
      </w:r>
    </w:p>
    <w:p w14:paraId="2200CF8C" w14:textId="77777777" w:rsidR="00264F71" w:rsidRDefault="00264F71" w:rsidP="00264F71">
      <w:pPr>
        <w:pStyle w:val="StandardWeb"/>
      </w:pPr>
      <w:r>
        <w:t>Wie wird uns sein! O was kein Aug gesehen,</w:t>
      </w:r>
      <w:r>
        <w:br/>
        <w:t>kein Ohr gehört, kein Menschensinn empfand,</w:t>
      </w:r>
      <w:r>
        <w:br/>
        <w:t>das wird uns werden, wird an uns geschehen,</w:t>
      </w:r>
      <w:r>
        <w:br/>
        <w:t xml:space="preserve">wenn wir hineinziehn ins gelobte Land. </w:t>
      </w:r>
      <w:r>
        <w:br/>
        <w:t>Wohlan, den steilen Pfad hinangeklommen!</w:t>
      </w:r>
      <w:r>
        <w:br/>
        <w:t>Es ist der Mühe und des Schweißes wert,</w:t>
      </w:r>
      <w:r>
        <w:br/>
        <w:t>dahin zu eilen und dort anzukommen,</w:t>
      </w:r>
      <w:r>
        <w:br/>
        <w:t xml:space="preserve">wo mehr, als wir verstehn, der HErr beschert!. </w:t>
      </w:r>
    </w:p>
    <w:p w14:paraId="058BF304" w14:textId="2594BB15" w:rsidR="00264F71" w:rsidRDefault="00264F71" w:rsidP="00264F71">
      <w:pPr>
        <w:pStyle w:val="berschrift1"/>
      </w:pPr>
      <w:r>
        <w:rPr>
          <w:rStyle w:val="screen-reader-text"/>
        </w:rPr>
        <w:t>Wohl uns, der Vater hat uns lieb</w:t>
      </w:r>
      <w:r>
        <w:t xml:space="preserve"> </w:t>
      </w:r>
    </w:p>
    <w:p w14:paraId="7D87198F" w14:textId="77777777" w:rsidR="00264F71" w:rsidRDefault="00264F71" w:rsidP="00264F71">
      <w:pPr>
        <w:pStyle w:val="StandardWeb"/>
      </w:pPr>
      <w:r>
        <w:lastRenderedPageBreak/>
        <w:t>Wohl uns, der Vater hat uns lieb</w:t>
      </w:r>
      <w:r>
        <w:br/>
        <w:t>und wird an uns gedenken</w:t>
      </w:r>
      <w:r>
        <w:br/>
        <w:t>und uns aus väterlichem Trieb,</w:t>
      </w:r>
      <w:r>
        <w:br/>
        <w:t>was wir bedürfen, schenken!</w:t>
      </w:r>
      <w:r>
        <w:br/>
        <w:t>Was fehlt uns doch</w:t>
      </w:r>
      <w:r>
        <w:br/>
        <w:t>nun weiter noch,</w:t>
      </w:r>
      <w:r>
        <w:br/>
        <w:t>da wir zum Vater haben</w:t>
      </w:r>
      <w:r>
        <w:br/>
        <w:t>den Geber aller Gaben?</w:t>
      </w:r>
    </w:p>
    <w:p w14:paraId="42EC7A3C" w14:textId="2D5A34AD" w:rsidR="00264F71" w:rsidRDefault="00264F71" w:rsidP="00264F71">
      <w:pPr>
        <w:pStyle w:val="StandardWeb"/>
      </w:pPr>
      <w:r>
        <w:t>Wenn wir ohn’ Geld und Schätze gleich</w:t>
      </w:r>
      <w:r>
        <w:br/>
        <w:t>die weite Welt durchzögen,</w:t>
      </w:r>
      <w:r>
        <w:br/>
        <w:t>so ist doch unser Vater reich</w:t>
      </w:r>
      <w:r>
        <w:br/>
        <w:t xml:space="preserve">an Liebe und Vermögen. </w:t>
      </w:r>
      <w:r>
        <w:br/>
        <w:t>Wir sorgen nicht,</w:t>
      </w:r>
      <w:r>
        <w:br/>
        <w:t>daß uns gebricht</w:t>
      </w:r>
      <w:r>
        <w:br/>
        <w:t>auf unsrer Lebensreise</w:t>
      </w:r>
      <w:r>
        <w:br/>
        <w:t xml:space="preserve">die Kleidung und die Speise. </w:t>
      </w:r>
    </w:p>
    <w:p w14:paraId="051A303C" w14:textId="77777777" w:rsidR="00264F71" w:rsidRDefault="00264F71" w:rsidP="00264F71">
      <w:pPr>
        <w:pStyle w:val="StandardWeb"/>
      </w:pPr>
      <w:r>
        <w:t>Er, der so viel an uns gewandt</w:t>
      </w:r>
      <w:r>
        <w:br/>
        <w:t>zu unserm Heil und Leben,</w:t>
      </w:r>
      <w:r>
        <w:br/>
        <w:t>der zu uns seinen Sohn gesandt</w:t>
      </w:r>
      <w:r>
        <w:br/>
        <w:t>und für uns hingegeben,</w:t>
      </w:r>
      <w:r>
        <w:br/>
        <w:t>der so geneigt</w:t>
      </w:r>
      <w:r>
        <w:br/>
        <w:t>sich Sündern zeigt —</w:t>
      </w:r>
      <w:r>
        <w:br/>
        <w:t>wie sollte der denn minder</w:t>
      </w:r>
      <w:r>
        <w:br/>
        <w:t>versorgen seine Kinder?</w:t>
      </w:r>
    </w:p>
    <w:p w14:paraId="58B91881" w14:textId="396218EA" w:rsidR="00264F71" w:rsidRDefault="00264F71" w:rsidP="00264F71">
      <w:pPr>
        <w:pStyle w:val="StandardWeb"/>
      </w:pPr>
      <w:r>
        <w:t>Wie können wir doch allezeit</w:t>
      </w:r>
      <w:r>
        <w:br/>
        <w:t>frei vor sein Antlitz treten,</w:t>
      </w:r>
      <w:r>
        <w:br/>
        <w:t>um Hilf’ in Not, um Trost in Leid,</w:t>
      </w:r>
      <w:r>
        <w:br/>
        <w:t>um alles zu ihm beten!</w:t>
      </w:r>
      <w:r>
        <w:br/>
        <w:t>Er hört uns an,</w:t>
      </w:r>
      <w:r>
        <w:br/>
        <w:t>er will und kann</w:t>
      </w:r>
      <w:r>
        <w:br/>
        <w:t>und wird uns gern gewähren,</w:t>
      </w:r>
      <w:r>
        <w:br/>
        <w:t xml:space="preserve">was wir von ihm begehren. </w:t>
      </w:r>
    </w:p>
    <w:p w14:paraId="4FEDFB3B" w14:textId="76931898" w:rsidR="00264F71" w:rsidRDefault="00264F71" w:rsidP="00264F71">
      <w:pPr>
        <w:pStyle w:val="StandardWeb"/>
      </w:pPr>
      <w:r>
        <w:t>Wie steht uns doch sein Vaterherz</w:t>
      </w:r>
      <w:r>
        <w:br/>
        <w:t>in Jesu Christo offen!</w:t>
      </w:r>
      <w:r>
        <w:br/>
        <w:t>Da fliehn wir hin, wenn uns ein Schmerz</w:t>
      </w:r>
      <w:r>
        <w:br/>
        <w:t xml:space="preserve">und Unfall hat betroffen. </w:t>
      </w:r>
      <w:r>
        <w:br/>
        <w:t>0, und da ruht</w:t>
      </w:r>
      <w:r>
        <w:br/>
        <w:t>sich’s sanft und gut,</w:t>
      </w:r>
      <w:r>
        <w:br/>
        <w:t>da ist man wohlgeborgen</w:t>
      </w:r>
      <w:r>
        <w:br/>
        <w:t>und ledig allen Sorgen!</w:t>
      </w:r>
    </w:p>
    <w:p w14:paraId="77CBF5A0" w14:textId="5CC5D30E" w:rsidR="00264F71" w:rsidRDefault="00264F71" w:rsidP="00264F71">
      <w:pPr>
        <w:pStyle w:val="StandardWeb"/>
      </w:pPr>
      <w:r>
        <w:t>Und meint ihr, daß vor Tod und Gruft</w:t>
      </w:r>
      <w:r>
        <w:br/>
        <w:t>uns bange sei und grause?</w:t>
      </w:r>
      <w:r>
        <w:br/>
        <w:t>Nein, wenn uns unser Vater ruft,</w:t>
      </w:r>
      <w:r>
        <w:br/>
        <w:t xml:space="preserve">so gehn wir gern nach Hause. </w:t>
      </w:r>
      <w:r>
        <w:br/>
        <w:t>Da ist es doch</w:t>
      </w:r>
      <w:r>
        <w:br/>
        <w:t>viel besser noch!</w:t>
      </w:r>
      <w:r>
        <w:br/>
      </w:r>
      <w:r>
        <w:lastRenderedPageBreak/>
        <w:t>Oft seufzt man aus der Tiefe:</w:t>
      </w:r>
      <w:r>
        <w:br/>
        <w:t>Ach, wenn der Vater riefe!</w:t>
      </w:r>
    </w:p>
    <w:p w14:paraId="669AEA3E" w14:textId="606DF169" w:rsidR="00264F71" w:rsidRDefault="00264F71" w:rsidP="00264F71">
      <w:pPr>
        <w:pStyle w:val="StandardWeb"/>
      </w:pPr>
      <w:r>
        <w:t>Er hat uns lieb: das ist genug,</w:t>
      </w:r>
      <w:r>
        <w:br/>
        <w:t>uns ewiglich zu freuen;</w:t>
      </w:r>
      <w:r>
        <w:br/>
        <w:t xml:space="preserve">er hat uns lieb: das ist genug. </w:t>
      </w:r>
      <w:r>
        <w:br/>
        <w:t>Wir kennen ihn, den Treuen,</w:t>
      </w:r>
      <w:r>
        <w:br/>
        <w:t>und wollen auch</w:t>
      </w:r>
      <w:r>
        <w:br/>
        <w:t>nach Kinderbrauch</w:t>
      </w:r>
      <w:r>
        <w:br/>
        <w:t>uns unablässig üben,</w:t>
      </w:r>
      <w:r>
        <w:br/>
        <w:t xml:space="preserve">von Herzen ihn zu lieben. </w:t>
      </w:r>
    </w:p>
    <w:p w14:paraId="6D1621A8" w14:textId="77777777" w:rsidR="00264F71" w:rsidRDefault="00264F71" w:rsidP="00264F71">
      <w:pPr>
        <w:pStyle w:val="berschrift1"/>
      </w:pPr>
      <w:r>
        <w:rPr>
          <w:rStyle w:val="screen-reader-text"/>
        </w:rPr>
        <w:t>Wort des Lebens, lautre Quelle</w:t>
      </w:r>
      <w:r>
        <w:t xml:space="preserve"> </w:t>
      </w:r>
    </w:p>
    <w:p w14:paraId="051627FD" w14:textId="77777777" w:rsidR="00264F71" w:rsidRDefault="00264F71" w:rsidP="00264F71">
      <w:pPr>
        <w:pStyle w:val="StandardWeb"/>
      </w:pPr>
      <w:r>
        <w:t>Wort des Lebens, lautre Quelle,</w:t>
      </w:r>
      <w:r>
        <w:br/>
        <w:t>die vom Himmel sich ergießt,</w:t>
      </w:r>
      <w:r>
        <w:br/>
        <w:t>Lebenskräfte gibst du jedem,</w:t>
      </w:r>
      <w:r>
        <w:br/>
        <w:t>der dir Geist und Herz erschließt;</w:t>
      </w:r>
      <w:r>
        <w:br/>
        <w:t>der sich wie die welke Blume,</w:t>
      </w:r>
      <w:r>
        <w:br/>
        <w:t>die der Sonnenbrand gebleicht,</w:t>
      </w:r>
      <w:r>
        <w:br/>
        <w:t>dürstend von dem dürren Lande</w:t>
      </w:r>
      <w:r>
        <w:br/>
        <w:t xml:space="preserve">zu der Quelle niederneigt. </w:t>
      </w:r>
    </w:p>
    <w:p w14:paraId="3E08D56D" w14:textId="77777777" w:rsidR="00264F71" w:rsidRDefault="00264F71" w:rsidP="00264F71">
      <w:pPr>
        <w:pStyle w:val="StandardWeb"/>
      </w:pPr>
      <w:r>
        <w:t>Ohne dich, was ist die Erde?</w:t>
      </w:r>
      <w:r>
        <w:br/>
        <w:t>Ein beschränktes, finst’res Tal,</w:t>
      </w:r>
      <w:r>
        <w:br/>
        <w:t>ohne dich, was ist der Himmel?</w:t>
      </w:r>
      <w:r>
        <w:br/>
        <w:t xml:space="preserve">Ein verschloßner Freudensaal. </w:t>
      </w:r>
      <w:r>
        <w:br/>
        <w:t>Ohne dich, was ist das Leben?</w:t>
      </w:r>
      <w:r>
        <w:br/>
        <w:t xml:space="preserve">Ein erneuter finstrer Tod. </w:t>
      </w:r>
      <w:r>
        <w:br/>
        <w:t>Ohne dich, was ist das Sterben?</w:t>
      </w:r>
      <w:r>
        <w:br/>
        <w:t xml:space="preserve">Nachtgrau’n ohne Morgenrot. </w:t>
      </w:r>
    </w:p>
    <w:p w14:paraId="73F07922" w14:textId="77777777" w:rsidR="00264F71" w:rsidRDefault="00264F71" w:rsidP="00264F71">
      <w:pPr>
        <w:pStyle w:val="StandardWeb"/>
      </w:pPr>
      <w:r>
        <w:t>Wort des Lebens, du erleuchtest,</w:t>
      </w:r>
      <w:r>
        <w:br/>
        <w:t>doch erwärmst du auch zugleich;</w:t>
      </w:r>
      <w:r>
        <w:br/>
        <w:t>eine Hölle offenbarst du,</w:t>
      </w:r>
      <w:r>
        <w:br/>
        <w:t>aber auch ein Himmelreich,</w:t>
      </w:r>
      <w:r>
        <w:br/>
        <w:t>furchtbar schreckest du den Sünder</w:t>
      </w:r>
      <w:r>
        <w:br/>
        <w:t>aus der dumpfen, trägen Ruh’;</w:t>
      </w:r>
      <w:r>
        <w:br/>
        <w:t>doch aus Liebe sprichst du wieder</w:t>
      </w:r>
      <w:r>
        <w:br/>
        <w:t xml:space="preserve">dem Bußfert’gen Gnade zu. </w:t>
      </w:r>
    </w:p>
    <w:p w14:paraId="6B63F294" w14:textId="77777777" w:rsidR="00264F71" w:rsidRDefault="00264F71" w:rsidP="00264F71">
      <w:pPr>
        <w:pStyle w:val="StandardWeb"/>
      </w:pPr>
      <w:r>
        <w:t>Einen Richter lehrst du fürchten,</w:t>
      </w:r>
      <w:r>
        <w:br/>
        <w:t>der mit rechter Waage wägt;</w:t>
      </w:r>
      <w:r>
        <w:br/>
        <w:t>doch auch einen Vater lieben,</w:t>
      </w:r>
      <w:r>
        <w:br/>
        <w:t>der mit Langmut alle trägt,</w:t>
      </w:r>
      <w:r>
        <w:br/>
        <w:t>einen Gott, der den Geliebten</w:t>
      </w:r>
      <w:r>
        <w:br/>
        <w:t>ew’gen Sohn zum Opfer gibt,</w:t>
      </w:r>
      <w:r>
        <w:br/>
        <w:t>der an ihm die Sünde richtet,</w:t>
      </w:r>
      <w:r>
        <w:br/>
        <w:t xml:space="preserve">und in ihm die Sünder liebt. </w:t>
      </w:r>
    </w:p>
    <w:p w14:paraId="1B5E612E" w14:textId="67ED0EA0" w:rsidR="00264F71" w:rsidRDefault="00264F71" w:rsidP="00264F71">
      <w:pPr>
        <w:pStyle w:val="berschrift1"/>
      </w:pPr>
      <w:r>
        <w:rPr>
          <w:rStyle w:val="screen-reader-text"/>
        </w:rPr>
        <w:lastRenderedPageBreak/>
        <w:t>Wir sind des Herrn, wir leben oder sterben</w:t>
      </w:r>
      <w:r>
        <w:t xml:space="preserve"> </w:t>
      </w:r>
    </w:p>
    <w:p w14:paraId="16FABA3C" w14:textId="78F58878" w:rsidR="00264F71" w:rsidRDefault="00264F71" w:rsidP="00264F71">
      <w:pPr>
        <w:pStyle w:val="StandardWeb"/>
      </w:pPr>
      <w:r>
        <w:t>Wir sind des Herrn, wir leben oder sterben;</w:t>
      </w:r>
      <w:r>
        <w:br/>
        <w:t>Wir sind des Herrn, der einst für alle starb;</w:t>
      </w:r>
      <w:r>
        <w:br/>
        <w:t>Wir sind des Herrn und werden alles erben;</w:t>
      </w:r>
      <w:r>
        <w:br/>
        <w:t xml:space="preserve">Wir sind des Herrn, der alles uns erwarb. </w:t>
      </w:r>
    </w:p>
    <w:p w14:paraId="2BC7522F" w14:textId="246A09B2" w:rsidR="00264F71" w:rsidRDefault="00264F71" w:rsidP="00264F71">
      <w:pPr>
        <w:pStyle w:val="StandardWeb"/>
      </w:pPr>
      <w:r>
        <w:t>2. Wir sind des Herrn. So laßt uns ihm auch leben,</w:t>
      </w:r>
      <w:r>
        <w:br/>
        <w:t>Sein eigen sein mit Leib und Seele gern</w:t>
      </w:r>
      <w:r>
        <w:br/>
        <w:t>Und Herz und Mund und Wandel Zeugnis geben,</w:t>
      </w:r>
      <w:r>
        <w:br/>
        <w:t xml:space="preserve">Es sei gewißlich wahr: Wir sind des Herrn. </w:t>
      </w:r>
    </w:p>
    <w:p w14:paraId="18A8AC5E" w14:textId="58CD6178" w:rsidR="00264F71" w:rsidRDefault="00264F71" w:rsidP="00264F71">
      <w:pPr>
        <w:pStyle w:val="StandardWeb"/>
      </w:pPr>
      <w:r>
        <w:t>3. Wir sind des Herrn. So kann im dunkeln Tale</w:t>
      </w:r>
      <w:r>
        <w:br/>
        <w:t>Uns nimmer grau’n, uns scheint ein heller Stern,</w:t>
      </w:r>
      <w:r>
        <w:br/>
        <w:t>Der leuchtet uns mit ungetrübtem Strahle,</w:t>
      </w:r>
      <w:r>
        <w:br/>
        <w:t xml:space="preserve">Es ist das teure Wort: Wir sind des Herrn. </w:t>
      </w:r>
    </w:p>
    <w:p w14:paraId="19E95D14" w14:textId="27CA5CBF" w:rsidR="00264F71" w:rsidRDefault="00264F71" w:rsidP="00264F71">
      <w:pPr>
        <w:pStyle w:val="StandardWeb"/>
      </w:pPr>
      <w:r>
        <w:t>4. Wir sind des Herrn. So wird er uns bewahren</w:t>
      </w:r>
      <w:r>
        <w:br/>
        <w:t>Im letzten Kampf, wo andre Hilfe fern;</w:t>
      </w:r>
      <w:r>
        <w:br/>
        <w:t>Kein Leid wird uns vom Tode widerfahren,</w:t>
      </w:r>
      <w:r>
        <w:br/>
        <w:t xml:space="preserve">Das Wort bleibt ewig wahr: Wir sind des Herrn. </w:t>
      </w:r>
    </w:p>
    <w:p w14:paraId="2BE60580" w14:textId="77777777" w:rsidR="005C21BD" w:rsidRDefault="005C21BD">
      <w:pPr>
        <w:spacing w:after="0" w:line="240" w:lineRule="auto"/>
        <w:rPr>
          <w:rFonts w:eastAsia="Times New Roman"/>
          <w:b/>
          <w:bCs/>
          <w:color w:val="000000"/>
          <w:kern w:val="36"/>
          <w:sz w:val="36"/>
          <w:szCs w:val="48"/>
          <w:lang w:eastAsia="de-DE"/>
        </w:rPr>
      </w:pPr>
      <w:r>
        <w:br w:type="page"/>
      </w:r>
    </w:p>
    <w:p w14:paraId="56583C91" w14:textId="612D8F79" w:rsidR="00D5498D" w:rsidRPr="00D5498D" w:rsidRDefault="00D5498D" w:rsidP="00264F71">
      <w:pPr>
        <w:pStyle w:val="berschrift1"/>
      </w:pPr>
      <w:r w:rsidRPr="00D5498D">
        <w:lastRenderedPageBreak/>
        <w:t>Quellen:</w:t>
      </w:r>
    </w:p>
    <w:p w14:paraId="121861DE" w14:textId="1210A1BC" w:rsidR="00D5498D" w:rsidRPr="00D5498D" w:rsidRDefault="00D5498D" w:rsidP="00264F71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 xml:space="preserve">Sämtliche Texte sind der </w:t>
      </w:r>
      <w:hyperlink r:id="rId5" w:history="1">
        <w:r w:rsidRPr="00D5498D">
          <w:rPr>
            <w:rFonts w:eastAsia="Times New Roman"/>
            <w:color w:val="0000FF"/>
            <w:szCs w:val="24"/>
            <w:u w:val="single"/>
            <w:lang w:eastAsia="de-DE"/>
          </w:rPr>
          <w:t>Glaubensstimme</w:t>
        </w:r>
      </w:hyperlink>
      <w:r w:rsidRPr="00D5498D">
        <w:rPr>
          <w:rFonts w:eastAsia="Times New Roman"/>
          <w:color w:val="000000"/>
          <w:szCs w:val="24"/>
          <w:lang w:eastAsia="de-DE"/>
        </w:rPr>
        <w:t xml:space="preserve"> entnommen</w:t>
      </w:r>
      <w:r w:rsidR="00264F71">
        <w:rPr>
          <w:rFonts w:eastAsia="Times New Roman"/>
          <w:color w:val="000000"/>
          <w:szCs w:val="24"/>
          <w:lang w:eastAsia="de-DE"/>
        </w:rPr>
        <w:t xml:space="preserve">. </w:t>
      </w:r>
      <w:r w:rsidRPr="00D5498D">
        <w:rPr>
          <w:rFonts w:eastAsia="Times New Roman"/>
          <w:color w:val="000000"/>
          <w:szCs w:val="24"/>
          <w:lang w:eastAsia="de-DE"/>
        </w:rPr>
        <w:t>Hier sind zumeist auch die Quellangaben zu finden</w:t>
      </w:r>
      <w:r w:rsidR="00264F71">
        <w:rPr>
          <w:rFonts w:eastAsia="Times New Roman"/>
          <w:color w:val="000000"/>
          <w:szCs w:val="24"/>
          <w:lang w:eastAsia="de-DE"/>
        </w:rPr>
        <w:t xml:space="preserve">. </w:t>
      </w:r>
    </w:p>
    <w:p w14:paraId="4C6F374C" w14:textId="77777777" w:rsidR="00D5498D" w:rsidRPr="00D5498D" w:rsidRDefault="00D5498D" w:rsidP="00264F71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____----____----____----____----____----____----____----</w:t>
      </w:r>
    </w:p>
    <w:p w14:paraId="61A93A8B" w14:textId="773F30F2" w:rsidR="00D5498D" w:rsidRPr="00D5498D" w:rsidRDefault="00D5498D" w:rsidP="00264F71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Die Bücher der Glaubensstimme werden kostenlos herausgegeben und dürfen kostenlos weitergegeben werden</w:t>
      </w:r>
      <w:r w:rsidR="00264F71">
        <w:rPr>
          <w:rFonts w:eastAsia="Times New Roman"/>
          <w:color w:val="000000"/>
          <w:szCs w:val="24"/>
          <w:lang w:eastAsia="de-DE"/>
        </w:rPr>
        <w:t xml:space="preserve">. </w:t>
      </w:r>
    </w:p>
    <w:p w14:paraId="3437E1D4" w14:textId="572D4A9E" w:rsidR="008E63BE" w:rsidRDefault="00D5498D" w:rsidP="00264F71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Diese Bücher sind nicht für den Verkauf, sondern für die kostenlose Weitergabe gedacht</w:t>
      </w:r>
      <w:r w:rsidR="00264F71">
        <w:rPr>
          <w:rFonts w:eastAsia="Times New Roman"/>
          <w:color w:val="000000"/>
          <w:szCs w:val="24"/>
          <w:lang w:eastAsia="de-DE"/>
        </w:rPr>
        <w:t xml:space="preserve">. </w:t>
      </w:r>
      <w:r>
        <w:rPr>
          <w:rFonts w:eastAsia="Times New Roman"/>
          <w:color w:val="000000"/>
          <w:szCs w:val="24"/>
          <w:lang w:eastAsia="de-DE"/>
        </w:rPr>
        <w:t>Es kommt jedoch immer wieder zu Fragen, ob und wie man die Arbeit der Glaubensstimme finanziell unterstützen kann</w:t>
      </w:r>
      <w:r w:rsidR="00264F71">
        <w:rPr>
          <w:rFonts w:eastAsia="Times New Roman"/>
          <w:color w:val="000000"/>
          <w:szCs w:val="24"/>
          <w:lang w:eastAsia="de-DE"/>
        </w:rPr>
        <w:t xml:space="preserve">. </w:t>
      </w:r>
      <w:r>
        <w:rPr>
          <w:rFonts w:eastAsia="Times New Roman"/>
          <w:color w:val="000000"/>
          <w:szCs w:val="24"/>
          <w:lang w:eastAsia="de-DE"/>
        </w:rPr>
        <w:t>Glücklicherweise bin ich in der Situation, dass ich durch meine Arbeit finanziell unabhängig bin</w:t>
      </w:r>
      <w:r w:rsidR="00264F71">
        <w:rPr>
          <w:rFonts w:eastAsia="Times New Roman"/>
          <w:color w:val="000000"/>
          <w:szCs w:val="24"/>
          <w:lang w:eastAsia="de-DE"/>
        </w:rPr>
        <w:t xml:space="preserve">. </w:t>
      </w:r>
      <w:r>
        <w:rPr>
          <w:rFonts w:eastAsia="Times New Roman"/>
          <w:color w:val="000000"/>
          <w:szCs w:val="24"/>
          <w:lang w:eastAsia="de-DE"/>
        </w:rPr>
        <w:t xml:space="preserve">Daher bitte ich darum, Spenden an die </w:t>
      </w:r>
      <w:r w:rsidRPr="008E63BE">
        <w:rPr>
          <w:rFonts w:eastAsia="Times New Roman"/>
          <w:b/>
          <w:color w:val="000000"/>
          <w:szCs w:val="24"/>
          <w:lang w:eastAsia="de-DE"/>
        </w:rPr>
        <w:t>Deutsche Missionsgesellschaft</w:t>
      </w:r>
      <w:r>
        <w:rPr>
          <w:rFonts w:eastAsia="Times New Roman"/>
          <w:color w:val="000000"/>
          <w:szCs w:val="24"/>
          <w:lang w:eastAsia="de-DE"/>
        </w:rPr>
        <w:t xml:space="preserve"> zu senden</w:t>
      </w:r>
      <w:r w:rsidR="00264F71">
        <w:rPr>
          <w:rFonts w:eastAsia="Times New Roman"/>
          <w:color w:val="000000"/>
          <w:szCs w:val="24"/>
          <w:lang w:eastAsia="de-DE"/>
        </w:rPr>
        <w:t xml:space="preserve">. </w:t>
      </w:r>
      <w:r>
        <w:rPr>
          <w:rFonts w:eastAsia="Times New Roman"/>
          <w:color w:val="000000"/>
          <w:szCs w:val="24"/>
          <w:lang w:eastAsia="de-DE"/>
        </w:rPr>
        <w:t>Wenn Ihr mir noch einen persönlichen Gefallen tun wollt, schreibt als Verwendungszweck „Arbeit Gerald Haupt“ dabei – Gerald ist ein Schulkamerad von mir gewesen und arbeitet als Missionar in Spanien</w:t>
      </w:r>
      <w:r w:rsidR="00264F71">
        <w:rPr>
          <w:rFonts w:eastAsia="Times New Roman"/>
          <w:color w:val="000000"/>
          <w:szCs w:val="24"/>
          <w:lang w:eastAsia="de-DE"/>
        </w:rPr>
        <w:t xml:space="preserve">. </w:t>
      </w:r>
    </w:p>
    <w:p w14:paraId="5EDF5B1B" w14:textId="77777777" w:rsidR="00D5498D" w:rsidRDefault="008E63BE" w:rsidP="00264F71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>
        <w:rPr>
          <w:rFonts w:eastAsia="Times New Roman"/>
          <w:color w:val="000000"/>
          <w:szCs w:val="24"/>
          <w:lang w:eastAsia="de-DE"/>
        </w:rPr>
        <w:t xml:space="preserve">Spendenkonto: </w:t>
      </w:r>
      <w:r w:rsidRPr="008E63BE">
        <w:rPr>
          <w:rFonts w:eastAsia="Times New Roman"/>
          <w:b/>
          <w:bCs/>
          <w:color w:val="000000"/>
          <w:szCs w:val="24"/>
          <w:lang w:eastAsia="de-DE"/>
        </w:rPr>
        <w:t xml:space="preserve">IBAN: </w:t>
      </w:r>
      <w:r w:rsidRPr="008E63BE">
        <w:rPr>
          <w:rFonts w:eastAsia="Times New Roman"/>
          <w:color w:val="000000"/>
          <w:szCs w:val="24"/>
          <w:lang w:eastAsia="de-DE"/>
        </w:rPr>
        <w:t xml:space="preserve">DE02 6729 2200 0000 2692 04, </w:t>
      </w:r>
      <w:r>
        <w:rPr>
          <w:rFonts w:eastAsia="Times New Roman"/>
          <w:color w:val="000000"/>
          <w:szCs w:val="24"/>
          <w:lang w:eastAsia="de-DE"/>
        </w:rPr>
        <w:br/>
      </w:r>
      <w:r w:rsidRPr="008E63BE">
        <w:rPr>
          <w:rFonts w:eastAsia="Times New Roman"/>
          <w:b/>
          <w:bCs/>
          <w:color w:val="000000"/>
          <w:szCs w:val="24"/>
          <w:lang w:eastAsia="de-DE"/>
        </w:rPr>
        <w:t xml:space="preserve">BIC: </w:t>
      </w:r>
      <w:r w:rsidRPr="008E63BE">
        <w:rPr>
          <w:rFonts w:eastAsia="Times New Roman"/>
          <w:color w:val="000000"/>
          <w:szCs w:val="24"/>
          <w:lang w:eastAsia="de-DE"/>
        </w:rPr>
        <w:t>GENODE61WIE</w:t>
      </w:r>
    </w:p>
    <w:p w14:paraId="39B6F386" w14:textId="39E33955" w:rsidR="00082307" w:rsidRPr="00082307" w:rsidRDefault="00082307" w:rsidP="00264F71">
      <w:pPr>
        <w:spacing w:before="100" w:beforeAutospacing="1" w:after="0" w:line="240" w:lineRule="auto"/>
        <w:rPr>
          <w:rFonts w:eastAsia="Times New Roman"/>
          <w:szCs w:val="24"/>
          <w:lang w:eastAsia="de-DE"/>
        </w:rPr>
      </w:pPr>
      <w:r>
        <w:rPr>
          <w:rFonts w:eastAsia="Times New Roman"/>
          <w:szCs w:val="24"/>
          <w:lang w:eastAsia="de-DE"/>
        </w:rPr>
        <w:t>Alternativ</w:t>
      </w:r>
      <w:r w:rsidRPr="00082307">
        <w:rPr>
          <w:rFonts w:eastAsia="Times New Roman"/>
          <w:szCs w:val="24"/>
          <w:lang w:eastAsia="de-DE"/>
        </w:rPr>
        <w:t xml:space="preserve"> bitte ich darum, </w:t>
      </w:r>
      <w:r w:rsidRPr="00082307">
        <w:rPr>
          <w:rFonts w:eastAsia="Times New Roman"/>
          <w:b/>
          <w:bCs/>
          <w:szCs w:val="24"/>
          <w:lang w:eastAsia="de-DE"/>
        </w:rPr>
        <w:t>die Arbeit der Landeskirchlichen Gemeinschaft Schlossplatz 9 in Schwetzingen zu unterstützen</w:t>
      </w:r>
      <w:r w:rsidR="00264F71">
        <w:rPr>
          <w:rFonts w:eastAsia="Times New Roman"/>
          <w:b/>
          <w:bCs/>
          <w:szCs w:val="24"/>
          <w:lang w:eastAsia="de-DE"/>
        </w:rPr>
        <w:t xml:space="preserve">. </w:t>
      </w:r>
      <w:r w:rsidRPr="00082307">
        <w:rPr>
          <w:rFonts w:eastAsia="Times New Roman"/>
          <w:szCs w:val="24"/>
          <w:lang w:eastAsia="de-DE"/>
        </w:rPr>
        <w:t>Die Landeskirchliche Gemeinschaft „Schlossplatz 9 in Schwetzingen ist eine evangelische Gemeinde und gehört zum Südwestdeutschen Gemeinschaftsverband e</w:t>
      </w:r>
      <w:r w:rsidR="00264F71">
        <w:rPr>
          <w:rFonts w:eastAsia="Times New Roman"/>
          <w:szCs w:val="24"/>
          <w:lang w:eastAsia="de-DE"/>
        </w:rPr>
        <w:t xml:space="preserve">. </w:t>
      </w:r>
      <w:r w:rsidRPr="00082307">
        <w:rPr>
          <w:rFonts w:eastAsia="Times New Roman"/>
          <w:szCs w:val="24"/>
          <w:lang w:eastAsia="de-DE"/>
        </w:rPr>
        <w:t>V</w:t>
      </w:r>
      <w:r w:rsidR="00264F71">
        <w:rPr>
          <w:rFonts w:eastAsia="Times New Roman"/>
          <w:szCs w:val="24"/>
          <w:lang w:eastAsia="de-DE"/>
        </w:rPr>
        <w:t xml:space="preserve">. </w:t>
      </w:r>
      <w:r w:rsidRPr="00082307">
        <w:rPr>
          <w:rFonts w:eastAsia="Times New Roman"/>
          <w:szCs w:val="24"/>
          <w:lang w:eastAsia="de-DE"/>
        </w:rPr>
        <w:t>(SGV) mit Sitz in Neustadt/Weinstraße</w:t>
      </w:r>
      <w:r w:rsidR="00264F71">
        <w:rPr>
          <w:rFonts w:eastAsia="Times New Roman"/>
          <w:szCs w:val="24"/>
          <w:lang w:eastAsia="de-DE"/>
        </w:rPr>
        <w:t xml:space="preserve">. </w:t>
      </w:r>
      <w:r w:rsidRPr="00082307">
        <w:rPr>
          <w:rFonts w:eastAsia="Times New Roman"/>
          <w:szCs w:val="24"/>
          <w:lang w:eastAsia="de-DE"/>
        </w:rPr>
        <w:t>Der SGV ist ein freies Werk innerhalb der Evangelischen Landeskirche</w:t>
      </w:r>
      <w:r w:rsidR="00264F71">
        <w:rPr>
          <w:rFonts w:eastAsia="Times New Roman"/>
          <w:szCs w:val="24"/>
          <w:lang w:eastAsia="de-DE"/>
        </w:rPr>
        <w:t xml:space="preserve">. </w:t>
      </w:r>
      <w:r w:rsidRPr="00082307">
        <w:rPr>
          <w:rFonts w:eastAsia="Times New Roman"/>
          <w:szCs w:val="24"/>
          <w:lang w:eastAsia="de-DE"/>
        </w:rPr>
        <w:t>Ich gehöre dieser Gemeinschaft nicht selber an, und es gibt auch keinen Zusammenhang zwischen der Gemeinde und der Glaubensstimme, doch weiß ich mich ihr im selben Glauben verbunden</w:t>
      </w:r>
      <w:r w:rsidR="00264F71">
        <w:rPr>
          <w:rFonts w:eastAsia="Times New Roman"/>
          <w:szCs w:val="24"/>
          <w:lang w:eastAsia="de-DE"/>
        </w:rPr>
        <w:t xml:space="preserve">. </w:t>
      </w:r>
    </w:p>
    <w:p w14:paraId="3AA937EB" w14:textId="77777777" w:rsidR="00082307" w:rsidRPr="00082307" w:rsidRDefault="00082307" w:rsidP="00264F71">
      <w:pPr>
        <w:spacing w:before="100" w:beforeAutospacing="1" w:after="119" w:line="240" w:lineRule="auto"/>
        <w:rPr>
          <w:rFonts w:eastAsia="Times New Roman"/>
          <w:szCs w:val="24"/>
          <w:lang w:eastAsia="de-DE"/>
        </w:rPr>
      </w:pPr>
      <w:r w:rsidRPr="00082307">
        <w:rPr>
          <w:rFonts w:eastAsia="Times New Roman"/>
          <w:szCs w:val="24"/>
          <w:lang w:eastAsia="de-DE"/>
        </w:rPr>
        <w:t>LANDESKIRCHLICHE GEMEINSCHAFT „SCHLOSSPLATZ 9“ 68723 SCHWETZINGEN</w:t>
      </w:r>
    </w:p>
    <w:p w14:paraId="08D2FCDA" w14:textId="0D959F9E" w:rsidR="00082307" w:rsidRPr="00082307" w:rsidRDefault="00082307" w:rsidP="00264F71">
      <w:pPr>
        <w:spacing w:before="100" w:beforeAutospacing="1" w:after="119" w:line="240" w:lineRule="auto"/>
        <w:rPr>
          <w:rFonts w:eastAsia="Times New Roman"/>
          <w:szCs w:val="24"/>
          <w:lang w:eastAsia="de-DE"/>
        </w:rPr>
      </w:pPr>
      <w:r w:rsidRPr="00082307">
        <w:rPr>
          <w:rFonts w:eastAsia="Times New Roman"/>
          <w:szCs w:val="24"/>
          <w:lang w:eastAsia="de-DE"/>
        </w:rPr>
        <w:t>Gemeinschaftspastor: M</w:t>
      </w:r>
      <w:r w:rsidR="00264F71">
        <w:rPr>
          <w:rFonts w:eastAsia="Times New Roman"/>
          <w:szCs w:val="24"/>
          <w:lang w:eastAsia="de-DE"/>
        </w:rPr>
        <w:t xml:space="preserve">. </w:t>
      </w:r>
      <w:r w:rsidRPr="00082307">
        <w:rPr>
          <w:rFonts w:eastAsia="Times New Roman"/>
          <w:szCs w:val="24"/>
          <w:lang w:eastAsia="de-DE"/>
        </w:rPr>
        <w:t>Störmer, Mannheimer Str</w:t>
      </w:r>
      <w:r w:rsidR="00264F71">
        <w:rPr>
          <w:rFonts w:eastAsia="Times New Roman"/>
          <w:szCs w:val="24"/>
          <w:lang w:eastAsia="de-DE"/>
        </w:rPr>
        <w:t xml:space="preserve">. </w:t>
      </w:r>
      <w:r w:rsidRPr="00082307">
        <w:rPr>
          <w:rFonts w:eastAsia="Times New Roman"/>
          <w:szCs w:val="24"/>
          <w:lang w:eastAsia="de-DE"/>
        </w:rPr>
        <w:t>76,</w:t>
      </w:r>
      <w:r w:rsidRPr="00082307">
        <w:rPr>
          <w:rFonts w:eastAsia="Times New Roman"/>
          <w:szCs w:val="24"/>
          <w:lang w:eastAsia="de-DE"/>
        </w:rPr>
        <w:br/>
        <w:t xml:space="preserve">68723 Schwetzingen, </w:t>
      </w:r>
    </w:p>
    <w:p w14:paraId="213AFFCE" w14:textId="77777777" w:rsidR="00082307" w:rsidRPr="00082307" w:rsidRDefault="00082307" w:rsidP="00264F71">
      <w:pPr>
        <w:spacing w:before="100" w:beforeAutospacing="1" w:after="119" w:line="240" w:lineRule="auto"/>
        <w:rPr>
          <w:rFonts w:eastAsia="Times New Roman"/>
          <w:szCs w:val="24"/>
          <w:lang w:eastAsia="de-DE"/>
        </w:rPr>
      </w:pPr>
      <w:r w:rsidRPr="00082307">
        <w:rPr>
          <w:rFonts w:eastAsia="Times New Roman"/>
          <w:szCs w:val="24"/>
          <w:lang w:eastAsia="de-DE"/>
        </w:rPr>
        <w:t>IBAN: DE62 5206 0410 0007 0022 89</w:t>
      </w:r>
      <w:r w:rsidRPr="00082307">
        <w:rPr>
          <w:rFonts w:eastAsia="Times New Roman"/>
          <w:szCs w:val="24"/>
          <w:lang w:eastAsia="de-DE"/>
        </w:rPr>
        <w:br/>
        <w:t>Evangelische Bank eG, Kassel</w:t>
      </w:r>
    </w:p>
    <w:p w14:paraId="6F7435AF" w14:textId="77777777" w:rsidR="00D5498D" w:rsidRPr="00D5498D" w:rsidRDefault="00D5498D" w:rsidP="00264F71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 xml:space="preserve">Andreas Janssen </w:t>
      </w:r>
      <w:r w:rsidRPr="00D5498D">
        <w:rPr>
          <w:rFonts w:eastAsia="Times New Roman"/>
          <w:color w:val="000000"/>
          <w:szCs w:val="24"/>
          <w:lang w:eastAsia="de-DE"/>
        </w:rPr>
        <w:br/>
        <w:t xml:space="preserve">Im Kreuzgewann 4 </w:t>
      </w:r>
      <w:r w:rsidRPr="00D5498D">
        <w:rPr>
          <w:rFonts w:eastAsia="Times New Roman"/>
          <w:color w:val="000000"/>
          <w:szCs w:val="24"/>
          <w:lang w:eastAsia="de-DE"/>
        </w:rPr>
        <w:br/>
        <w:t>69181 Leimen</w:t>
      </w:r>
    </w:p>
    <w:p w14:paraId="583C6F16" w14:textId="686FB8F1" w:rsidR="008E63BE" w:rsidRDefault="00D5498D" w:rsidP="00264F71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Natürlich suche ich immer noch Leute, die Zeit und Lust haben, mitzuarbeiten - wer also Interesse hat, melde sich bitte</w:t>
      </w:r>
      <w:r w:rsidR="00264F71">
        <w:rPr>
          <w:rFonts w:eastAsia="Times New Roman"/>
          <w:color w:val="000000"/>
          <w:szCs w:val="24"/>
          <w:lang w:eastAsia="de-DE"/>
        </w:rPr>
        <w:t xml:space="preserve">. </w:t>
      </w:r>
      <w:r w:rsidRPr="00D5498D">
        <w:rPr>
          <w:rFonts w:eastAsia="Times New Roman"/>
          <w:color w:val="000000"/>
          <w:szCs w:val="24"/>
          <w:lang w:eastAsia="de-DE"/>
        </w:rPr>
        <w:t xml:space="preserve">Meine Email-Adresse ist: </w:t>
      </w:r>
      <w:hyperlink r:id="rId6" w:history="1">
        <w:r w:rsidR="00FE2848" w:rsidRPr="002071A4">
          <w:rPr>
            <w:rStyle w:val="Hyperlink"/>
            <w:rFonts w:eastAsia="Times New Roman"/>
            <w:szCs w:val="24"/>
            <w:lang w:eastAsia="de-DE"/>
          </w:rPr>
          <w:t>webmaster@glaubensstimme.de</w:t>
        </w:r>
      </w:hyperlink>
      <w:r w:rsidR="00264F71">
        <w:rPr>
          <w:rFonts w:eastAsia="Times New Roman"/>
          <w:color w:val="000000"/>
          <w:szCs w:val="24"/>
          <w:lang w:eastAsia="de-DE"/>
        </w:rPr>
        <w:t xml:space="preserve">. </w:t>
      </w:r>
      <w:r>
        <w:rPr>
          <w:rFonts w:eastAsia="Times New Roman"/>
          <w:color w:val="000000"/>
          <w:szCs w:val="24"/>
          <w:lang w:eastAsia="de-DE"/>
        </w:rPr>
        <w:t>Insbesondere suche ich Leute, die Texte abschreiben möchten, bestehende Texte korrigieren oder sprachlich überarbeiten möchten oder die Programmierkenntnisse haben und das Design der Glaubensstimme verschönern können</w:t>
      </w:r>
      <w:r w:rsidR="00264F71">
        <w:rPr>
          <w:rFonts w:eastAsia="Times New Roman"/>
          <w:color w:val="000000"/>
          <w:szCs w:val="24"/>
          <w:lang w:eastAsia="de-DE"/>
        </w:rPr>
        <w:t xml:space="preserve">. </w:t>
      </w:r>
    </w:p>
    <w:p w14:paraId="217E8A37" w14:textId="326DD299" w:rsidR="008E63BE" w:rsidRDefault="008E63BE" w:rsidP="00264F71">
      <w:pPr>
        <w:spacing w:after="0" w:line="240" w:lineRule="auto"/>
        <w:rPr>
          <w:rFonts w:eastAsia="Times New Roman"/>
          <w:color w:val="000000"/>
          <w:szCs w:val="24"/>
          <w:lang w:eastAsia="de-DE"/>
        </w:rPr>
      </w:pPr>
    </w:p>
    <w:sectPr w:rsidR="008E63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C6"/>
    <w:rsid w:val="00082307"/>
    <w:rsid w:val="000C66E5"/>
    <w:rsid w:val="001F54C4"/>
    <w:rsid w:val="0022039F"/>
    <w:rsid w:val="00264F71"/>
    <w:rsid w:val="00272484"/>
    <w:rsid w:val="00297F83"/>
    <w:rsid w:val="002E6D11"/>
    <w:rsid w:val="00381C0C"/>
    <w:rsid w:val="00537F59"/>
    <w:rsid w:val="005C21BD"/>
    <w:rsid w:val="007166CE"/>
    <w:rsid w:val="007E1779"/>
    <w:rsid w:val="00810E38"/>
    <w:rsid w:val="0083667B"/>
    <w:rsid w:val="008D7463"/>
    <w:rsid w:val="008E417E"/>
    <w:rsid w:val="008E63BE"/>
    <w:rsid w:val="00AE47C6"/>
    <w:rsid w:val="00C35859"/>
    <w:rsid w:val="00CC4EAC"/>
    <w:rsid w:val="00D14D4F"/>
    <w:rsid w:val="00D5498D"/>
    <w:rsid w:val="00FE2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AECD"/>
  <w15:chartTrackingRefBased/>
  <w15:docId w15:val="{E7D0BEC3-0B3A-42EE-A3B9-99531FEFE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4EAC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E6D11"/>
    <w:pPr>
      <w:spacing w:before="100" w:beforeAutospacing="1" w:after="62" w:line="240" w:lineRule="auto"/>
      <w:outlineLvl w:val="0"/>
    </w:pPr>
    <w:rPr>
      <w:rFonts w:eastAsia="Times New Roman"/>
      <w:b/>
      <w:bCs/>
      <w:color w:val="000000"/>
      <w:kern w:val="36"/>
      <w:sz w:val="36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37F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64F7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2E6D11"/>
    <w:rPr>
      <w:rFonts w:ascii="Times New Roman" w:eastAsia="Times New Roman" w:hAnsi="Times New Roman"/>
      <w:b/>
      <w:bCs/>
      <w:color w:val="000000"/>
      <w:kern w:val="36"/>
      <w:sz w:val="36"/>
      <w:szCs w:val="48"/>
    </w:rPr>
  </w:style>
  <w:style w:type="character" w:styleId="Hyperlink">
    <w:name w:val="Hyperlink"/>
    <w:uiPriority w:val="99"/>
    <w:unhideWhenUsed/>
    <w:rsid w:val="00D5498D"/>
    <w:rPr>
      <w:color w:val="0000FF"/>
      <w:u w:val="single"/>
    </w:rPr>
  </w:style>
  <w:style w:type="paragraph" w:customStyle="1" w:styleId="western">
    <w:name w:val="western"/>
    <w:basedOn w:val="Standard"/>
    <w:rsid w:val="00D5498D"/>
    <w:pPr>
      <w:spacing w:before="100" w:beforeAutospacing="1" w:after="119" w:line="240" w:lineRule="auto"/>
    </w:pPr>
    <w:rPr>
      <w:rFonts w:eastAsia="Times New Roman"/>
      <w:color w:val="00000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37F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Fett">
    <w:name w:val="Strong"/>
    <w:basedOn w:val="Absatz-Standardschriftart"/>
    <w:uiPriority w:val="22"/>
    <w:qFormat/>
    <w:rsid w:val="008E63BE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1C0C"/>
    <w:rPr>
      <w:color w:val="605E5C"/>
      <w:shd w:val="clear" w:color="auto" w:fill="E1DFDD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264F71"/>
    <w:rPr>
      <w:rFonts w:asciiTheme="majorHAnsi" w:eastAsiaTheme="majorEastAsia" w:hAnsiTheme="majorHAnsi" w:cstheme="majorBidi"/>
      <w:color w:val="2E74B5" w:themeColor="accent1" w:themeShade="BF"/>
      <w:sz w:val="24"/>
      <w:szCs w:val="22"/>
      <w:lang w:eastAsia="en-US"/>
    </w:rPr>
  </w:style>
  <w:style w:type="character" w:customStyle="1" w:styleId="author">
    <w:name w:val="author"/>
    <w:basedOn w:val="Absatz-Standardschriftart"/>
    <w:rsid w:val="00264F71"/>
  </w:style>
  <w:style w:type="paragraph" w:styleId="StandardWeb">
    <w:name w:val="Normal (Web)"/>
    <w:basedOn w:val="Standard"/>
    <w:uiPriority w:val="99"/>
    <w:semiHidden/>
    <w:unhideWhenUsed/>
    <w:rsid w:val="00264F71"/>
    <w:pPr>
      <w:spacing w:before="100" w:beforeAutospacing="1" w:after="100" w:afterAutospacing="1" w:line="240" w:lineRule="auto"/>
    </w:pPr>
    <w:rPr>
      <w:rFonts w:eastAsia="Times New Roman"/>
      <w:szCs w:val="24"/>
      <w:lang w:eastAsia="de-DE"/>
    </w:rPr>
  </w:style>
  <w:style w:type="character" w:customStyle="1" w:styleId="screen-reader-text">
    <w:name w:val="screen-reader-text"/>
    <w:basedOn w:val="Absatz-Standardschriftart"/>
    <w:rsid w:val="00264F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8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7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0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84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9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6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4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2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5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7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4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2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0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webmaster@glaubensstimme.de" TargetMode="External"/><Relationship Id="rId5" Type="http://schemas.openxmlformats.org/officeDocument/2006/relationships/hyperlink" Target="http://www.glaubensstimme.de/" TargetMode="External"/><Relationship Id="rId4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aub\Documents\Benutzerdefinierte%20Office-Vorlagen\Buecher20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Buecher2020.dotx</Template>
  <TotalTime>0</TotalTime>
  <Pages>30</Pages>
  <Words>5518</Words>
  <Characters>34765</Characters>
  <Application>Microsoft Office Word</Application>
  <DocSecurity>0</DocSecurity>
  <Lines>289</Lines>
  <Paragraphs>80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36</vt:i4>
      </vt:variant>
    </vt:vector>
  </HeadingPairs>
  <TitlesOfParts>
    <vt:vector size="37" baseType="lpstr">
      <vt:lpstr/>
      <vt:lpstr>Spitta, Philipp - Lieder</vt:lpstr>
      <vt:lpstr>Vorwort</vt:lpstr>
      <vt:lpstr>Bei dir, Jesu, will ich bleiben </vt:lpstr>
      <vt:lpstr>Bleibt bei dem, der euretwillen </vt:lpstr>
      <vt:lpstr>Des Christen Kreuz </vt:lpstr>
      <vt:lpstr>Du Band, du festes Liebesband</vt:lpstr>
      <vt:lpstr>Du reicher Gott und Herr </vt:lpstr>
      <vt:lpstr>Du, dess‘ Zukunft einst erflehten </vt:lpstr>
      <vt:lpstr>Es kennt der Herr die Seinen </vt:lpstr>
      <vt:lpstr>Es wird mein Herz mit Freuden wach </vt:lpstr>
      <vt:lpstr>Freuet euch der schönen Erde </vt:lpstr>
      <vt:lpstr>Herr, des Tages Mühen und Beschwerden </vt:lpstr>
      <vt:lpstr>Ich steh in meines Herren Hand </vt:lpstr>
      <vt:lpstr>Ich und mein Haus, wir sind bereit </vt:lpstr>
      <vt:lpstr>Im Osten flammt empor der goldne Morgen </vt:lpstr>
      <vt:lpstr>In der Angst der Welt will ich nicht klagen </vt:lpstr>
      <vt:lpstr>Kehre wieder! </vt:lpstr>
      <vt:lpstr>Laß mich fest stehn auf dem einen Grunde </vt:lpstr>
      <vt:lpstr>O du schönes Weltgebäude </vt:lpstr>
      <vt:lpstr>O Jesu, meine Sonne </vt:lpstr>
      <vt:lpstr>O selig Haus, wo man dich aufgenommen </vt:lpstr>
      <vt:lpstr>O Vaterhand, die mich so treu geführet; </vt:lpstr>
      <vt:lpstr>Sehet, sehet, welche Liebe hat der Vater uns erzeigt! </vt:lpstr>
      <vt:lpstr>Vollendet hat der Tag die Bahn </vt:lpstr>
      <vt:lpstr>Wandle leuchtender und schöner </vt:lpstr>
      <vt:lpstr>Was in dem Herrn du tust </vt:lpstr>
      <vt:lpstr>Wer gibt Leben, das genüget </vt:lpstr>
      <vt:lpstr>Wie ist der Abend so traulich </vt:lpstr>
      <vt:lpstr>Wie wird uns sein </vt:lpstr>
      <vt:lpstr>Wohl uns, der Vater hat uns lieb </vt:lpstr>
      <vt:lpstr>Wort des Lebens, lautre Quelle </vt:lpstr>
      <vt:lpstr>    Spitta, Carl Johann Philipp – Gehe hin in Gottes Namen </vt:lpstr>
      <vt:lpstr>    5. April 2013 Andreas</vt:lpstr>
      <vt:lpstr>Wir sind des Herrn, wir leben oder sterben </vt:lpstr>
      <vt:lpstr>Quellen:</vt:lpstr>
      <vt:lpstr>Endnoten</vt:lpstr>
    </vt:vector>
  </TitlesOfParts>
  <LinksUpToDate>false</LinksUpToDate>
  <CharactersWithSpaces>40203</CharactersWithSpaces>
  <SharedDoc>false</SharedDoc>
  <HyperlinksChanged>false</HyperlinksChanged>
  <AppVersion>16.0000</AppVersion>
  <Company>Glaubensstimme.de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subject/>
  <cp:keywords/>
  <dc:description/>
  <cp:lastModifiedBy>Andreas Janssen</cp:lastModifiedBy>
  <cp:revision>4</cp:revision>
  <dcterms:created xsi:type="dcterms:W3CDTF">2020-11-10T08:54:00Z</dcterms:created>
  <dcterms:modified xsi:type="dcterms:W3CDTF">2020-11-16T13:44:00Z</dcterms:modified>
  <dc:title>Lieder</dc:title>
  <dc:creator>Spitta, Carl Johann Philipp</dc:creator>
  <dc:language>de</dc:language>
</cp:coreProperties>
</file>